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987" w:type="dxa"/>
        <w:tblLayout w:type="fixed"/>
        <w:tblLook w:val="01E0" w:firstRow="1" w:lastRow="1" w:firstColumn="1" w:lastColumn="1" w:noHBand="0" w:noVBand="0"/>
      </w:tblPr>
      <w:tblGrid>
        <w:gridCol w:w="5652"/>
        <w:gridCol w:w="3335"/>
      </w:tblGrid>
      <w:tr w:rsidR="008F29C9" w14:paraId="7864EBF4" w14:textId="77777777" w:rsidTr="00740C77">
        <w:trPr>
          <w:trHeight w:hRule="exact" w:val="28"/>
        </w:trPr>
        <w:tc>
          <w:tcPr>
            <w:tcW w:w="5652" w:type="dxa"/>
            <w:vMerge w:val="restart"/>
            <w:shd w:val="clear" w:color="auto" w:fill="auto"/>
          </w:tcPr>
          <w:p w14:paraId="493FAD2E" w14:textId="77777777" w:rsidR="008F29C9" w:rsidRDefault="008F29C9" w:rsidP="008F29C9">
            <w:pPr>
              <w:pStyle w:val="Adresse"/>
            </w:pPr>
          </w:p>
        </w:tc>
        <w:tc>
          <w:tcPr>
            <w:tcW w:w="3335" w:type="dxa"/>
            <w:shd w:val="clear" w:color="auto" w:fill="auto"/>
          </w:tcPr>
          <w:p w14:paraId="2AE398AD" w14:textId="77777777" w:rsidR="008F29C9" w:rsidRDefault="008F29C9"/>
        </w:tc>
      </w:tr>
      <w:tr w:rsidR="008F29C9" w14:paraId="0F9181C4" w14:textId="77777777" w:rsidTr="00740C77">
        <w:trPr>
          <w:trHeight w:val="280"/>
        </w:trPr>
        <w:tc>
          <w:tcPr>
            <w:tcW w:w="5652" w:type="dxa"/>
            <w:vMerge/>
            <w:shd w:val="clear" w:color="auto" w:fill="auto"/>
          </w:tcPr>
          <w:p w14:paraId="52BCD7F1" w14:textId="77777777" w:rsidR="008F29C9" w:rsidRDefault="008F29C9" w:rsidP="003D208E"/>
        </w:tc>
        <w:tc>
          <w:tcPr>
            <w:tcW w:w="3335" w:type="dxa"/>
            <w:vMerge w:val="restart"/>
            <w:shd w:val="clear" w:color="auto" w:fill="auto"/>
          </w:tcPr>
          <w:p w14:paraId="31B50C66" w14:textId="77777777" w:rsidR="00FE67EE" w:rsidRPr="00C35A8F" w:rsidRDefault="00CA6933" w:rsidP="00FE67EE">
            <w:pPr>
              <w:pStyle w:val="Absender"/>
              <w:rPr>
                <w:b/>
                <w:bCs/>
                <w:lang w:val="de-CH"/>
              </w:rPr>
            </w:pPr>
            <w:r w:rsidRPr="00C35A8F">
              <w:rPr>
                <w:b/>
                <w:bCs/>
                <w:lang w:val="de-CH"/>
              </w:rPr>
              <w:t>Martin E. Schwab</w:t>
            </w:r>
          </w:p>
          <w:p w14:paraId="09A9625A" w14:textId="77777777" w:rsidR="00FE67EE" w:rsidRDefault="00CA6933" w:rsidP="00FE67EE">
            <w:pPr>
              <w:pStyle w:val="Absender"/>
              <w:rPr>
                <w:bCs/>
              </w:rPr>
            </w:pPr>
            <w:proofErr w:type="gramStart"/>
            <w:r w:rsidRPr="00C35A8F">
              <w:rPr>
                <w:bCs/>
                <w:lang w:val="de-CH"/>
              </w:rPr>
              <w:t xml:space="preserve">Prof., </w:t>
            </w:r>
            <w:proofErr w:type="spellStart"/>
            <w:r w:rsidRPr="00C35A8F">
              <w:rPr>
                <w:bCs/>
                <w:lang w:val="de-CH"/>
              </w:rPr>
              <w:t>PhD</w:t>
            </w:r>
            <w:proofErr w:type="spellEnd"/>
            <w:r w:rsidRPr="00C35A8F">
              <w:rPr>
                <w:bCs/>
                <w:lang w:val="de-CH"/>
              </w:rPr>
              <w:t>, hon.</w:t>
            </w:r>
            <w:proofErr w:type="gramEnd"/>
            <w:r w:rsidRPr="00C35A8F">
              <w:rPr>
                <w:bCs/>
                <w:lang w:val="de-CH"/>
              </w:rPr>
              <w:t xml:space="preserve"> </w:t>
            </w:r>
            <w:r>
              <w:rPr>
                <w:bCs/>
              </w:rPr>
              <w:t>MD</w:t>
            </w:r>
          </w:p>
          <w:p w14:paraId="422EBA23" w14:textId="77777777" w:rsidR="00CA6933" w:rsidRDefault="00C35A8F" w:rsidP="00FE67EE">
            <w:pPr>
              <w:pStyle w:val="Absender"/>
              <w:rPr>
                <w:bCs/>
              </w:rPr>
            </w:pPr>
            <w:r>
              <w:rPr>
                <w:bCs/>
              </w:rPr>
              <w:t>Chair of Neurosciences</w:t>
            </w:r>
          </w:p>
          <w:p w14:paraId="15A7A756" w14:textId="77777777" w:rsidR="00CA6933" w:rsidRPr="00CA6933" w:rsidRDefault="00CA6933" w:rsidP="00FE67EE">
            <w:pPr>
              <w:pStyle w:val="Absender"/>
              <w:rPr>
                <w:bCs/>
              </w:rPr>
            </w:pPr>
            <w:r>
              <w:rPr>
                <w:bCs/>
              </w:rPr>
              <w:t>University of Zurich and ETH Zurich</w:t>
            </w:r>
          </w:p>
          <w:p w14:paraId="5BCB40D1" w14:textId="77777777" w:rsidR="00FE67EE" w:rsidRPr="004F0E90" w:rsidRDefault="00CA6933" w:rsidP="00FE67EE">
            <w:pPr>
              <w:pStyle w:val="Absender"/>
            </w:pPr>
            <w:r>
              <w:t>Phone +41 44 635 33 30</w:t>
            </w:r>
          </w:p>
          <w:p w14:paraId="1F828312" w14:textId="77777777" w:rsidR="00FE67EE" w:rsidRPr="004F0E90" w:rsidRDefault="00CA6933" w:rsidP="00FE67EE">
            <w:pPr>
              <w:pStyle w:val="Absender"/>
            </w:pPr>
            <w:r>
              <w:t>Fax +41 44 635 33 03</w:t>
            </w:r>
          </w:p>
          <w:p w14:paraId="6CEB07A7" w14:textId="77777777" w:rsidR="008F29C9" w:rsidRPr="00FE67EE" w:rsidRDefault="00CA6933" w:rsidP="00FE67EE">
            <w:pPr>
              <w:pStyle w:val="Absender"/>
              <w:rPr>
                <w:b/>
                <w:bCs/>
              </w:rPr>
            </w:pPr>
            <w:r>
              <w:t>schwab</w:t>
            </w:r>
            <w:r w:rsidR="006F3E70">
              <w:t>@</w:t>
            </w:r>
            <w:r>
              <w:t>hifo.</w:t>
            </w:r>
            <w:r w:rsidR="00FE67EE" w:rsidRPr="004F0E90">
              <w:t>uzh.ch</w:t>
            </w:r>
          </w:p>
        </w:tc>
      </w:tr>
      <w:tr w:rsidR="008F29C9" w14:paraId="47B0F15C" w14:textId="77777777" w:rsidTr="00740C77">
        <w:trPr>
          <w:trHeight w:hRule="exact" w:val="1017"/>
        </w:trPr>
        <w:tc>
          <w:tcPr>
            <w:tcW w:w="5652" w:type="dxa"/>
            <w:shd w:val="clear" w:color="auto" w:fill="auto"/>
          </w:tcPr>
          <w:p w14:paraId="5C2BE57D" w14:textId="77777777" w:rsidR="008F29C9" w:rsidRDefault="008F29C9" w:rsidP="001F237C">
            <w:pPr>
              <w:pStyle w:val="Adresse"/>
            </w:pPr>
          </w:p>
        </w:tc>
        <w:tc>
          <w:tcPr>
            <w:tcW w:w="3335" w:type="dxa"/>
            <w:vMerge/>
            <w:shd w:val="clear" w:color="auto" w:fill="auto"/>
          </w:tcPr>
          <w:p w14:paraId="1B0FC979" w14:textId="77777777" w:rsidR="008F29C9" w:rsidRPr="003D208E" w:rsidRDefault="008F29C9" w:rsidP="003D208E">
            <w:pPr>
              <w:pStyle w:val="Absender"/>
              <w:rPr>
                <w:b/>
                <w:bCs/>
              </w:rPr>
            </w:pPr>
          </w:p>
        </w:tc>
      </w:tr>
      <w:tr w:rsidR="003D208E" w14:paraId="24EF9392" w14:textId="77777777" w:rsidTr="00740C77">
        <w:trPr>
          <w:trHeight w:hRule="exact" w:val="263"/>
        </w:trPr>
        <w:tc>
          <w:tcPr>
            <w:tcW w:w="8987" w:type="dxa"/>
            <w:gridSpan w:val="2"/>
            <w:shd w:val="clear" w:color="auto" w:fill="auto"/>
          </w:tcPr>
          <w:p w14:paraId="6A283E6C" w14:textId="77777777" w:rsidR="003D208E" w:rsidRPr="003D208E" w:rsidRDefault="003D208E" w:rsidP="003D208E"/>
        </w:tc>
      </w:tr>
      <w:tr w:rsidR="00740C77" w14:paraId="4E17E0F0" w14:textId="77777777" w:rsidTr="00740C77">
        <w:tblPrEx>
          <w:tblLook w:val="04A0" w:firstRow="1" w:lastRow="0" w:firstColumn="1" w:lastColumn="0" w:noHBand="0" w:noVBand="1"/>
        </w:tblPrEx>
        <w:trPr>
          <w:trHeight w:hRule="exact" w:val="208"/>
        </w:trPr>
        <w:tc>
          <w:tcPr>
            <w:tcW w:w="8987" w:type="dxa"/>
            <w:gridSpan w:val="2"/>
          </w:tcPr>
          <w:p w14:paraId="69005DB5" w14:textId="77777777" w:rsidR="00740C77" w:rsidRPr="003D208E" w:rsidRDefault="00740C77" w:rsidP="00115B5F"/>
        </w:tc>
      </w:tr>
      <w:tr w:rsidR="00740C77" w14:paraId="4DF413F0" w14:textId="77777777" w:rsidTr="00740C77">
        <w:tblPrEx>
          <w:tblLook w:val="04A0" w:firstRow="1" w:lastRow="0" w:firstColumn="1" w:lastColumn="0" w:noHBand="0" w:noVBand="1"/>
        </w:tblPrEx>
        <w:trPr>
          <w:trHeight w:hRule="exact" w:val="413"/>
        </w:trPr>
        <w:tc>
          <w:tcPr>
            <w:tcW w:w="8987" w:type="dxa"/>
            <w:gridSpan w:val="2"/>
          </w:tcPr>
          <w:p w14:paraId="051D3E84" w14:textId="77777777" w:rsidR="00740C77" w:rsidRPr="003D208E" w:rsidRDefault="00740C77" w:rsidP="00115B5F"/>
        </w:tc>
      </w:tr>
    </w:tbl>
    <w:p w14:paraId="15FD15D1" w14:textId="77777777" w:rsidR="00FE67EE" w:rsidRPr="008F237D" w:rsidRDefault="00FE67EE" w:rsidP="00FE67EE">
      <w:pPr>
        <w:pStyle w:val="Betreff"/>
      </w:pPr>
    </w:p>
    <w:p w14:paraId="293ABB3C" w14:textId="77777777" w:rsidR="00FE67EE" w:rsidRDefault="00FE67EE" w:rsidP="00FE67EE"/>
    <w:p w14:paraId="7AF00E17" w14:textId="639C380B" w:rsidR="00F020FB" w:rsidRPr="00E26F30" w:rsidRDefault="00F020FB" w:rsidP="00202BC4">
      <w:pPr>
        <w:spacing w:line="240" w:lineRule="auto"/>
        <w:jc w:val="both"/>
        <w:rPr>
          <w:sz w:val="24"/>
          <w:szCs w:val="24"/>
        </w:rPr>
      </w:pPr>
      <w:r w:rsidRPr="00E26F30">
        <w:rPr>
          <w:sz w:val="24"/>
          <w:szCs w:val="24"/>
        </w:rPr>
        <w:t xml:space="preserve">Dear </w:t>
      </w:r>
      <w:r w:rsidR="00CB68FC" w:rsidRPr="00E26F30">
        <w:rPr>
          <w:sz w:val="24"/>
          <w:szCs w:val="24"/>
        </w:rPr>
        <w:t>Dr. Diamond</w:t>
      </w:r>
      <w:r w:rsidRPr="00E26F30">
        <w:rPr>
          <w:sz w:val="24"/>
          <w:szCs w:val="24"/>
        </w:rPr>
        <w:t>,</w:t>
      </w:r>
    </w:p>
    <w:p w14:paraId="66597706" w14:textId="77777777" w:rsidR="00F020FB" w:rsidRPr="00E26F30" w:rsidRDefault="00F020FB" w:rsidP="00202BC4">
      <w:pPr>
        <w:spacing w:line="240" w:lineRule="auto"/>
        <w:jc w:val="both"/>
        <w:rPr>
          <w:sz w:val="24"/>
          <w:szCs w:val="24"/>
        </w:rPr>
      </w:pPr>
    </w:p>
    <w:p w14:paraId="113805F6" w14:textId="37359416" w:rsidR="00F020FB" w:rsidRPr="00A97D64" w:rsidRDefault="00F43B37" w:rsidP="00A97D64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A97D64">
        <w:rPr>
          <w:rFonts w:ascii="Arial" w:hAnsi="Arial" w:cs="Arial"/>
        </w:rPr>
        <w:t>Please find enclosed our</w:t>
      </w:r>
      <w:r w:rsidR="00F020FB" w:rsidRPr="00A97D64">
        <w:rPr>
          <w:rFonts w:ascii="Arial" w:hAnsi="Arial" w:cs="Arial"/>
        </w:rPr>
        <w:t xml:space="preserve"> manuscript entitled </w:t>
      </w:r>
      <w:r w:rsidR="00E26F30" w:rsidRPr="00A97D64">
        <w:rPr>
          <w:rFonts w:ascii="Arial" w:hAnsi="Arial" w:cs="Arial"/>
        </w:rPr>
        <w:t>“</w:t>
      </w:r>
      <w:r w:rsidR="00A97D64" w:rsidRPr="00A97D64">
        <w:rPr>
          <w:rFonts w:ascii="Arial" w:hAnsi="Arial" w:cs="Arial"/>
          <w:b/>
        </w:rPr>
        <w:t>Acquisition of a high-precision skilled forelimb reaching task in rats</w:t>
      </w:r>
      <w:r w:rsidR="00E26F30" w:rsidRPr="00A97D64">
        <w:rPr>
          <w:rFonts w:ascii="Arial" w:hAnsi="Arial" w:cs="Arial"/>
          <w:b/>
          <w:color w:val="000000" w:themeColor="text1"/>
        </w:rPr>
        <w:t>”</w:t>
      </w:r>
      <w:r w:rsidR="00E26F30" w:rsidRPr="00A97D64">
        <w:rPr>
          <w:rFonts w:ascii="Arial" w:hAnsi="Arial" w:cs="Arial"/>
          <w:color w:val="000000" w:themeColor="text1"/>
        </w:rPr>
        <w:t xml:space="preserve"> </w:t>
      </w:r>
      <w:r w:rsidR="009604DF" w:rsidRPr="00A97D64">
        <w:rPr>
          <w:rFonts w:ascii="Arial" w:hAnsi="Arial" w:cs="Arial"/>
        </w:rPr>
        <w:t>for consideration for publication in</w:t>
      </w:r>
      <w:r w:rsidR="00CB68FC" w:rsidRPr="00A97D64">
        <w:rPr>
          <w:rFonts w:ascii="Arial" w:hAnsi="Arial" w:cs="Arial"/>
        </w:rPr>
        <w:t xml:space="preserve"> the</w:t>
      </w:r>
      <w:r w:rsidR="00CB68FC" w:rsidRPr="00A97D64">
        <w:rPr>
          <w:rFonts w:ascii="Arial" w:hAnsi="Arial" w:cs="Arial"/>
          <w:i/>
        </w:rPr>
        <w:t xml:space="preserve"> Journal of Visual Experiments</w:t>
      </w:r>
      <w:r w:rsidR="009604DF" w:rsidRPr="00A97D64">
        <w:rPr>
          <w:rFonts w:ascii="Arial" w:hAnsi="Arial" w:cs="Arial"/>
        </w:rPr>
        <w:t>.</w:t>
      </w:r>
      <w:r w:rsidRPr="00A97D64">
        <w:rPr>
          <w:rFonts w:ascii="Arial" w:hAnsi="Arial" w:cs="Arial"/>
        </w:rPr>
        <w:t xml:space="preserve"> </w:t>
      </w:r>
    </w:p>
    <w:p w14:paraId="2D496D9C" w14:textId="77777777" w:rsidR="00F020FB" w:rsidRPr="00E26F30" w:rsidRDefault="00F020FB" w:rsidP="00202BC4">
      <w:pPr>
        <w:spacing w:line="240" w:lineRule="auto"/>
        <w:jc w:val="both"/>
        <w:rPr>
          <w:sz w:val="24"/>
          <w:szCs w:val="24"/>
        </w:rPr>
      </w:pPr>
    </w:p>
    <w:p w14:paraId="5A8A3EC1" w14:textId="77777777" w:rsidR="00A762B1" w:rsidRDefault="00D5396A" w:rsidP="00F020FB">
      <w:pPr>
        <w:jc w:val="both"/>
        <w:rPr>
          <w:b/>
          <w:sz w:val="24"/>
          <w:szCs w:val="24"/>
        </w:rPr>
      </w:pPr>
      <w:r w:rsidRPr="00E26F30">
        <w:rPr>
          <w:b/>
          <w:sz w:val="24"/>
          <w:szCs w:val="24"/>
        </w:rPr>
        <w:t xml:space="preserve">Why </w:t>
      </w:r>
      <w:proofErr w:type="spellStart"/>
      <w:r w:rsidRPr="00E26F30">
        <w:rPr>
          <w:b/>
          <w:sz w:val="24"/>
          <w:szCs w:val="24"/>
        </w:rPr>
        <w:t>JoVE</w:t>
      </w:r>
      <w:proofErr w:type="spellEnd"/>
      <w:r w:rsidRPr="00E26F30">
        <w:rPr>
          <w:b/>
          <w:sz w:val="24"/>
          <w:szCs w:val="24"/>
        </w:rPr>
        <w:t>:</w:t>
      </w:r>
      <w:r w:rsidR="00192F86">
        <w:rPr>
          <w:b/>
          <w:sz w:val="24"/>
          <w:szCs w:val="24"/>
        </w:rPr>
        <w:t xml:space="preserve"> </w:t>
      </w:r>
    </w:p>
    <w:p w14:paraId="778AAA28" w14:textId="1921C115" w:rsidR="00F020FB" w:rsidRPr="00192F86" w:rsidRDefault="00CB68FC" w:rsidP="00F020FB">
      <w:pPr>
        <w:jc w:val="both"/>
        <w:rPr>
          <w:b/>
          <w:sz w:val="24"/>
          <w:szCs w:val="24"/>
        </w:rPr>
      </w:pPr>
      <w:r w:rsidRPr="00E26F30">
        <w:rPr>
          <w:sz w:val="24"/>
          <w:szCs w:val="24"/>
        </w:rPr>
        <w:t xml:space="preserve">We see </w:t>
      </w:r>
      <w:proofErr w:type="spellStart"/>
      <w:r w:rsidRPr="00E26F30">
        <w:rPr>
          <w:sz w:val="24"/>
          <w:szCs w:val="24"/>
        </w:rPr>
        <w:t>JoVE’s</w:t>
      </w:r>
      <w:proofErr w:type="spellEnd"/>
      <w:r w:rsidRPr="00E26F30">
        <w:rPr>
          <w:sz w:val="24"/>
          <w:szCs w:val="24"/>
        </w:rPr>
        <w:t xml:space="preserve"> multimedia format as an optimal way to describe our method because we exp</w:t>
      </w:r>
      <w:r w:rsidR="00D5396A" w:rsidRPr="00E26F30">
        <w:rPr>
          <w:sz w:val="24"/>
          <w:szCs w:val="24"/>
        </w:rPr>
        <w:t>erienced a difficulty in sufficiently expressing our</w:t>
      </w:r>
      <w:r w:rsidRPr="00E26F30">
        <w:rPr>
          <w:sz w:val="24"/>
          <w:szCs w:val="24"/>
        </w:rPr>
        <w:t xml:space="preserve"> </w:t>
      </w:r>
      <w:r w:rsidR="00A97D64">
        <w:rPr>
          <w:sz w:val="24"/>
          <w:szCs w:val="24"/>
        </w:rPr>
        <w:t>behavioral task</w:t>
      </w:r>
      <w:r w:rsidR="00D5396A" w:rsidRPr="00E26F30">
        <w:rPr>
          <w:sz w:val="24"/>
          <w:szCs w:val="24"/>
        </w:rPr>
        <w:t xml:space="preserve"> in solely written manuscripts. We believe that visualization of the task will benefit the reader</w:t>
      </w:r>
      <w:r w:rsidR="00A97D64">
        <w:rPr>
          <w:sz w:val="24"/>
          <w:szCs w:val="24"/>
        </w:rPr>
        <w:t>s</w:t>
      </w:r>
      <w:r w:rsidR="00D5396A" w:rsidRPr="00E26F30">
        <w:rPr>
          <w:sz w:val="24"/>
          <w:szCs w:val="24"/>
        </w:rPr>
        <w:t xml:space="preserve"> and scientist</w:t>
      </w:r>
      <w:r w:rsidR="00A97D64">
        <w:rPr>
          <w:sz w:val="24"/>
          <w:szCs w:val="24"/>
        </w:rPr>
        <w:t>s</w:t>
      </w:r>
      <w:r w:rsidR="00D5396A" w:rsidRPr="00E26F30">
        <w:rPr>
          <w:sz w:val="24"/>
          <w:szCs w:val="24"/>
        </w:rPr>
        <w:t xml:space="preserve"> who </w:t>
      </w:r>
      <w:r w:rsidR="00115B5F" w:rsidRPr="00E26F30">
        <w:rPr>
          <w:sz w:val="24"/>
          <w:szCs w:val="24"/>
        </w:rPr>
        <w:t>aim</w:t>
      </w:r>
      <w:r w:rsidR="00D5396A" w:rsidRPr="00E26F30">
        <w:rPr>
          <w:sz w:val="24"/>
          <w:szCs w:val="24"/>
        </w:rPr>
        <w:t xml:space="preserve"> to reproduce the task for own research purposes.</w:t>
      </w:r>
    </w:p>
    <w:p w14:paraId="4C948C1C" w14:textId="77777777" w:rsidR="00D5396A" w:rsidRPr="00E26F30" w:rsidRDefault="00D5396A" w:rsidP="00F020FB">
      <w:pPr>
        <w:jc w:val="both"/>
        <w:rPr>
          <w:sz w:val="24"/>
          <w:szCs w:val="24"/>
        </w:rPr>
      </w:pPr>
    </w:p>
    <w:p w14:paraId="16B5ACC1" w14:textId="77777777" w:rsidR="00A762B1" w:rsidRDefault="00D5396A" w:rsidP="00192F86">
      <w:pPr>
        <w:jc w:val="both"/>
        <w:rPr>
          <w:b/>
          <w:sz w:val="24"/>
          <w:szCs w:val="24"/>
        </w:rPr>
      </w:pPr>
      <w:r w:rsidRPr="00E26F30">
        <w:rPr>
          <w:b/>
          <w:sz w:val="24"/>
          <w:szCs w:val="24"/>
        </w:rPr>
        <w:t>Author Contributions:</w:t>
      </w:r>
      <w:r w:rsidR="00192F86">
        <w:rPr>
          <w:b/>
          <w:sz w:val="24"/>
          <w:szCs w:val="24"/>
        </w:rPr>
        <w:t xml:space="preserve"> </w:t>
      </w:r>
    </w:p>
    <w:p w14:paraId="7A771710" w14:textId="60398E45" w:rsidR="00D5396A" w:rsidRPr="00192F86" w:rsidRDefault="00A178A5" w:rsidP="00192F86">
      <w:pPr>
        <w:jc w:val="both"/>
        <w:rPr>
          <w:b/>
          <w:sz w:val="24"/>
          <w:szCs w:val="24"/>
        </w:rPr>
      </w:pPr>
      <w:r>
        <w:rPr>
          <w:sz w:val="24"/>
          <w:szCs w:val="24"/>
          <w:lang w:eastAsia="de-CH"/>
        </w:rPr>
        <w:t>A.Z.</w:t>
      </w:r>
      <w:r w:rsidR="00BF7294">
        <w:rPr>
          <w:sz w:val="24"/>
          <w:szCs w:val="24"/>
          <w:lang w:eastAsia="de-CH"/>
        </w:rPr>
        <w:t>, A.R.L</w:t>
      </w:r>
      <w:r>
        <w:rPr>
          <w:sz w:val="24"/>
          <w:szCs w:val="24"/>
          <w:lang w:eastAsia="de-CH"/>
        </w:rPr>
        <w:t xml:space="preserve"> </w:t>
      </w:r>
      <w:r w:rsidRPr="00A178A5">
        <w:rPr>
          <w:sz w:val="24"/>
          <w:szCs w:val="24"/>
          <w:lang w:eastAsia="de-CH"/>
        </w:rPr>
        <w:t xml:space="preserve">and </w:t>
      </w:r>
      <w:r>
        <w:rPr>
          <w:sz w:val="24"/>
          <w:szCs w:val="24"/>
          <w:lang w:eastAsia="de-CH"/>
        </w:rPr>
        <w:t>M.E.S. desi</w:t>
      </w:r>
      <w:r w:rsidR="00083466">
        <w:rPr>
          <w:sz w:val="24"/>
          <w:szCs w:val="24"/>
          <w:lang w:eastAsia="de-CH"/>
        </w:rPr>
        <w:t>g</w:t>
      </w:r>
      <w:r w:rsidR="00BF7294">
        <w:rPr>
          <w:sz w:val="24"/>
          <w:szCs w:val="24"/>
          <w:lang w:eastAsia="de-CH"/>
        </w:rPr>
        <w:t>ned research; A.Z.,</w:t>
      </w:r>
      <w:r w:rsidR="00083466">
        <w:rPr>
          <w:sz w:val="24"/>
          <w:szCs w:val="24"/>
          <w:lang w:eastAsia="de-CH"/>
        </w:rPr>
        <w:t xml:space="preserve"> B.K</w:t>
      </w:r>
      <w:r>
        <w:rPr>
          <w:sz w:val="24"/>
          <w:szCs w:val="24"/>
          <w:lang w:eastAsia="de-CH"/>
        </w:rPr>
        <w:t>.</w:t>
      </w:r>
      <w:r w:rsidR="00BF7294">
        <w:rPr>
          <w:sz w:val="24"/>
          <w:szCs w:val="24"/>
          <w:lang w:eastAsia="de-CH"/>
        </w:rPr>
        <w:t xml:space="preserve"> and K.L.</w:t>
      </w:r>
      <w:r w:rsidRPr="00A178A5">
        <w:rPr>
          <w:sz w:val="24"/>
          <w:szCs w:val="24"/>
          <w:lang w:eastAsia="de-CH"/>
        </w:rPr>
        <w:t xml:space="preserve"> performed research; A.</w:t>
      </w:r>
      <w:r w:rsidR="00BF7294">
        <w:rPr>
          <w:sz w:val="24"/>
          <w:szCs w:val="24"/>
          <w:lang w:eastAsia="de-CH"/>
        </w:rPr>
        <w:t>R.</w:t>
      </w:r>
      <w:r>
        <w:rPr>
          <w:sz w:val="24"/>
          <w:szCs w:val="24"/>
          <w:lang w:eastAsia="de-CH"/>
        </w:rPr>
        <w:t xml:space="preserve">L. </w:t>
      </w:r>
      <w:r w:rsidRPr="00A178A5">
        <w:rPr>
          <w:sz w:val="24"/>
          <w:szCs w:val="24"/>
          <w:lang w:eastAsia="de-CH"/>
        </w:rPr>
        <w:t>and M.E.S. c</w:t>
      </w:r>
      <w:r>
        <w:rPr>
          <w:sz w:val="24"/>
          <w:szCs w:val="24"/>
          <w:lang w:eastAsia="de-CH"/>
        </w:rPr>
        <w:t xml:space="preserve">ontributed </w:t>
      </w:r>
      <w:r w:rsidRPr="00A178A5">
        <w:rPr>
          <w:sz w:val="24"/>
          <w:szCs w:val="24"/>
          <w:lang w:eastAsia="de-CH"/>
        </w:rPr>
        <w:t>analytic tools;</w:t>
      </w:r>
      <w:r w:rsidR="00BF7294">
        <w:rPr>
          <w:sz w:val="24"/>
          <w:szCs w:val="24"/>
          <w:lang w:eastAsia="de-CH"/>
        </w:rPr>
        <w:t xml:space="preserve"> A.Z., B.K. </w:t>
      </w:r>
      <w:r>
        <w:rPr>
          <w:sz w:val="24"/>
          <w:szCs w:val="24"/>
          <w:lang w:eastAsia="de-CH"/>
        </w:rPr>
        <w:t>and K.L</w:t>
      </w:r>
      <w:r w:rsidRPr="00A178A5">
        <w:rPr>
          <w:sz w:val="24"/>
          <w:szCs w:val="24"/>
          <w:lang w:eastAsia="de-CH"/>
        </w:rPr>
        <w:t>. analyzed data; A.Z. and M.E.S. wrote the paper.</w:t>
      </w:r>
    </w:p>
    <w:p w14:paraId="75D9E937" w14:textId="77777777" w:rsidR="005D087C" w:rsidRDefault="005D087C" w:rsidP="00A178A5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de-CH"/>
        </w:rPr>
      </w:pPr>
    </w:p>
    <w:p w14:paraId="6EF5279A" w14:textId="77777777" w:rsidR="00A762B1" w:rsidRDefault="005D087C" w:rsidP="009D3115">
      <w:pPr>
        <w:widowControl w:val="0"/>
        <w:autoSpaceDE w:val="0"/>
        <w:autoSpaceDN w:val="0"/>
        <w:adjustRightInd w:val="0"/>
        <w:spacing w:line="240" w:lineRule="auto"/>
        <w:rPr>
          <w:b/>
          <w:sz w:val="24"/>
          <w:szCs w:val="24"/>
          <w:lang w:eastAsia="de-CH"/>
        </w:rPr>
      </w:pPr>
      <w:r w:rsidRPr="005D087C">
        <w:rPr>
          <w:b/>
          <w:sz w:val="24"/>
          <w:szCs w:val="24"/>
          <w:lang w:eastAsia="de-CH"/>
        </w:rPr>
        <w:t xml:space="preserve">Corresponding </w:t>
      </w:r>
      <w:proofErr w:type="spellStart"/>
      <w:r w:rsidRPr="005D087C">
        <w:rPr>
          <w:b/>
          <w:sz w:val="24"/>
          <w:szCs w:val="24"/>
          <w:lang w:eastAsia="de-CH"/>
        </w:rPr>
        <w:t>JoVE</w:t>
      </w:r>
      <w:proofErr w:type="spellEnd"/>
      <w:r w:rsidRPr="005D087C">
        <w:rPr>
          <w:b/>
          <w:sz w:val="24"/>
          <w:szCs w:val="24"/>
          <w:lang w:eastAsia="de-CH"/>
        </w:rPr>
        <w:t xml:space="preserve"> Editor:</w:t>
      </w:r>
      <w:r w:rsidR="00EC6760">
        <w:rPr>
          <w:b/>
          <w:sz w:val="24"/>
          <w:szCs w:val="24"/>
          <w:lang w:eastAsia="de-CH"/>
        </w:rPr>
        <w:t xml:space="preserve"> </w:t>
      </w:r>
    </w:p>
    <w:p w14:paraId="076F6353" w14:textId="4DFD4092" w:rsidR="00F020FB" w:rsidRDefault="005D087C" w:rsidP="009D3115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de-CH"/>
        </w:rPr>
      </w:pPr>
      <w:r>
        <w:rPr>
          <w:sz w:val="24"/>
          <w:szCs w:val="24"/>
          <w:lang w:eastAsia="de-CH"/>
        </w:rPr>
        <w:t>Dr. Allison Diamond</w:t>
      </w:r>
    </w:p>
    <w:p w14:paraId="364BAA60" w14:textId="77777777" w:rsidR="00F161D0" w:rsidRPr="00EC6760" w:rsidRDefault="00F161D0" w:rsidP="009D3115">
      <w:pPr>
        <w:widowControl w:val="0"/>
        <w:autoSpaceDE w:val="0"/>
        <w:autoSpaceDN w:val="0"/>
        <w:adjustRightInd w:val="0"/>
        <w:spacing w:line="240" w:lineRule="auto"/>
        <w:rPr>
          <w:b/>
          <w:sz w:val="24"/>
          <w:szCs w:val="24"/>
          <w:lang w:eastAsia="de-CH"/>
        </w:rPr>
      </w:pPr>
    </w:p>
    <w:p w14:paraId="647621FF" w14:textId="77777777" w:rsidR="00F161D0" w:rsidRDefault="00F161D0" w:rsidP="00F161D0">
      <w:pPr>
        <w:jc w:val="both"/>
        <w:rPr>
          <w:sz w:val="24"/>
          <w:szCs w:val="24"/>
        </w:rPr>
      </w:pPr>
    </w:p>
    <w:p w14:paraId="1C4F8A45" w14:textId="77777777" w:rsidR="00A97D64" w:rsidRDefault="00A97D64" w:rsidP="00F161D0">
      <w:pPr>
        <w:jc w:val="both"/>
        <w:rPr>
          <w:sz w:val="24"/>
          <w:szCs w:val="24"/>
        </w:rPr>
      </w:pPr>
    </w:p>
    <w:p w14:paraId="23031472" w14:textId="4A767DF5" w:rsidR="00F161D0" w:rsidRPr="00BF7294" w:rsidRDefault="00F161D0" w:rsidP="00F161D0">
      <w:pPr>
        <w:spacing w:line="240" w:lineRule="auto"/>
        <w:jc w:val="both"/>
        <w:rPr>
          <w:b/>
          <w:sz w:val="24"/>
          <w:szCs w:val="24"/>
        </w:rPr>
      </w:pPr>
      <w:r w:rsidRPr="00BF7294">
        <w:rPr>
          <w:b/>
          <w:sz w:val="24"/>
          <w:szCs w:val="24"/>
        </w:rPr>
        <w:t xml:space="preserve">With many thanks and </w:t>
      </w:r>
      <w:r w:rsidR="00A97D64" w:rsidRPr="00BF7294">
        <w:rPr>
          <w:b/>
          <w:sz w:val="24"/>
          <w:szCs w:val="24"/>
        </w:rPr>
        <w:t>sincere</w:t>
      </w:r>
      <w:r w:rsidRPr="00BF7294">
        <w:rPr>
          <w:b/>
          <w:sz w:val="24"/>
          <w:szCs w:val="24"/>
        </w:rPr>
        <w:t xml:space="preserve"> regards,</w:t>
      </w:r>
    </w:p>
    <w:p w14:paraId="483426F7" w14:textId="77777777" w:rsidR="00F161D0" w:rsidRPr="00E26F30" w:rsidRDefault="00F161D0" w:rsidP="00F161D0">
      <w:pPr>
        <w:spacing w:line="240" w:lineRule="auto"/>
        <w:jc w:val="both"/>
        <w:rPr>
          <w:sz w:val="24"/>
          <w:szCs w:val="24"/>
        </w:rPr>
      </w:pPr>
      <w:r w:rsidRPr="00E26F30">
        <w:rPr>
          <w:sz w:val="24"/>
          <w:szCs w:val="24"/>
        </w:rPr>
        <w:t xml:space="preserve">Ajmal Zemmar, Martin </w:t>
      </w:r>
      <w:r>
        <w:rPr>
          <w:sz w:val="24"/>
          <w:szCs w:val="24"/>
        </w:rPr>
        <w:t xml:space="preserve">E. </w:t>
      </w:r>
      <w:r w:rsidRPr="00E26F30">
        <w:rPr>
          <w:sz w:val="24"/>
          <w:szCs w:val="24"/>
        </w:rPr>
        <w:t>Schwab</w:t>
      </w:r>
      <w:bookmarkStart w:id="0" w:name="_GoBack"/>
      <w:bookmarkEnd w:id="0"/>
    </w:p>
    <w:p w14:paraId="296EDD74" w14:textId="77777777" w:rsidR="00F43B37" w:rsidRDefault="00F43B37" w:rsidP="00F020FB">
      <w:pPr>
        <w:jc w:val="both"/>
        <w:rPr>
          <w:b/>
          <w:sz w:val="24"/>
          <w:szCs w:val="24"/>
        </w:rPr>
      </w:pPr>
    </w:p>
    <w:p w14:paraId="474CB2DA" w14:textId="77777777" w:rsidR="00F161D0" w:rsidRDefault="00F161D0" w:rsidP="00F020FB">
      <w:pPr>
        <w:jc w:val="both"/>
        <w:rPr>
          <w:b/>
          <w:sz w:val="24"/>
          <w:szCs w:val="24"/>
        </w:rPr>
      </w:pPr>
    </w:p>
    <w:p w14:paraId="16D9EF6A" w14:textId="77777777" w:rsidR="00F161D0" w:rsidRDefault="00F161D0" w:rsidP="00F020FB">
      <w:pPr>
        <w:jc w:val="both"/>
        <w:rPr>
          <w:b/>
          <w:sz w:val="24"/>
          <w:szCs w:val="24"/>
        </w:rPr>
      </w:pPr>
    </w:p>
    <w:p w14:paraId="3EF8F79B" w14:textId="77777777" w:rsidR="00A97D64" w:rsidRDefault="00A97D64" w:rsidP="00F020FB">
      <w:pPr>
        <w:jc w:val="both"/>
        <w:rPr>
          <w:b/>
          <w:sz w:val="24"/>
          <w:szCs w:val="24"/>
        </w:rPr>
      </w:pPr>
    </w:p>
    <w:p w14:paraId="703FB8E4" w14:textId="77777777" w:rsidR="00A97D64" w:rsidRDefault="00A97D64" w:rsidP="00F020FB">
      <w:pPr>
        <w:jc w:val="both"/>
        <w:rPr>
          <w:b/>
          <w:sz w:val="24"/>
          <w:szCs w:val="24"/>
        </w:rPr>
      </w:pPr>
    </w:p>
    <w:p w14:paraId="57A4FCE3" w14:textId="77777777" w:rsidR="00A97D64" w:rsidRDefault="00A97D64" w:rsidP="00F020FB">
      <w:pPr>
        <w:jc w:val="both"/>
        <w:rPr>
          <w:b/>
          <w:sz w:val="24"/>
          <w:szCs w:val="24"/>
        </w:rPr>
      </w:pPr>
    </w:p>
    <w:p w14:paraId="6F866641" w14:textId="77777777" w:rsidR="00A97D64" w:rsidRDefault="00A97D64" w:rsidP="00F020FB">
      <w:pPr>
        <w:jc w:val="both"/>
        <w:rPr>
          <w:b/>
          <w:sz w:val="24"/>
          <w:szCs w:val="24"/>
        </w:rPr>
      </w:pPr>
    </w:p>
    <w:p w14:paraId="120DCAFF" w14:textId="77777777" w:rsidR="00A97D64" w:rsidRDefault="00A97D64" w:rsidP="00F020FB">
      <w:pPr>
        <w:jc w:val="both"/>
        <w:rPr>
          <w:b/>
          <w:sz w:val="24"/>
          <w:szCs w:val="24"/>
        </w:rPr>
      </w:pPr>
    </w:p>
    <w:p w14:paraId="36314405" w14:textId="77777777" w:rsidR="00A97D64" w:rsidRDefault="00A97D64" w:rsidP="00F020FB">
      <w:pPr>
        <w:jc w:val="both"/>
        <w:rPr>
          <w:b/>
          <w:sz w:val="24"/>
          <w:szCs w:val="24"/>
        </w:rPr>
      </w:pPr>
    </w:p>
    <w:p w14:paraId="1B0B542D" w14:textId="77777777" w:rsidR="00A97D64" w:rsidRDefault="00A97D64" w:rsidP="00F020FB">
      <w:pPr>
        <w:jc w:val="both"/>
        <w:rPr>
          <w:b/>
          <w:sz w:val="24"/>
          <w:szCs w:val="24"/>
        </w:rPr>
      </w:pPr>
    </w:p>
    <w:p w14:paraId="1CA90C74" w14:textId="77777777" w:rsidR="00A97D64" w:rsidRPr="00E26F30" w:rsidRDefault="00A97D64" w:rsidP="00F020FB">
      <w:pPr>
        <w:jc w:val="both"/>
        <w:rPr>
          <w:b/>
          <w:sz w:val="24"/>
          <w:szCs w:val="24"/>
        </w:rPr>
      </w:pPr>
    </w:p>
    <w:p w14:paraId="4D53D5D3" w14:textId="29DA56AC" w:rsidR="00F020FB" w:rsidRPr="00A4557C" w:rsidRDefault="00CB68FC" w:rsidP="00F020FB">
      <w:pPr>
        <w:jc w:val="both"/>
        <w:rPr>
          <w:sz w:val="24"/>
          <w:szCs w:val="24"/>
        </w:rPr>
      </w:pPr>
      <w:r w:rsidRPr="00A4557C">
        <w:rPr>
          <w:b/>
          <w:sz w:val="24"/>
          <w:szCs w:val="24"/>
        </w:rPr>
        <w:lastRenderedPageBreak/>
        <w:t>Suggested</w:t>
      </w:r>
      <w:r w:rsidR="00F020FB" w:rsidRPr="00A4557C">
        <w:rPr>
          <w:b/>
          <w:sz w:val="24"/>
          <w:szCs w:val="24"/>
        </w:rPr>
        <w:t xml:space="preserve"> reviewers</w:t>
      </w:r>
      <w:r w:rsidRPr="00A4557C">
        <w:rPr>
          <w:sz w:val="24"/>
          <w:szCs w:val="24"/>
        </w:rPr>
        <w:t xml:space="preserve"> for manuscript entitled </w:t>
      </w:r>
      <w:r w:rsidR="00A4557C" w:rsidRPr="00A4557C">
        <w:rPr>
          <w:sz w:val="24"/>
          <w:szCs w:val="24"/>
        </w:rPr>
        <w:t>“</w:t>
      </w:r>
      <w:r w:rsidR="00A4557C" w:rsidRPr="00A4557C">
        <w:rPr>
          <w:b/>
          <w:sz w:val="24"/>
          <w:szCs w:val="24"/>
        </w:rPr>
        <w:t>Acquisition of a high-precision skilled forelimb reaching task in rats</w:t>
      </w:r>
      <w:r w:rsidR="00A4557C" w:rsidRPr="00A4557C" w:rsidDel="0078382F">
        <w:rPr>
          <w:b/>
          <w:color w:val="000000"/>
          <w:sz w:val="24"/>
          <w:szCs w:val="24"/>
        </w:rPr>
        <w:t xml:space="preserve"> </w:t>
      </w:r>
      <w:r w:rsidR="00A4557C" w:rsidRPr="00A4557C">
        <w:rPr>
          <w:b/>
          <w:color w:val="000000" w:themeColor="text1"/>
          <w:sz w:val="24"/>
          <w:szCs w:val="24"/>
        </w:rPr>
        <w:t>”</w:t>
      </w:r>
      <w:r w:rsidR="00F020FB" w:rsidRPr="00A4557C">
        <w:rPr>
          <w:sz w:val="24"/>
          <w:szCs w:val="24"/>
        </w:rPr>
        <w:t xml:space="preserve">by Zemmar </w:t>
      </w:r>
      <w:r w:rsidR="00F020FB" w:rsidRPr="00A4557C">
        <w:rPr>
          <w:i/>
          <w:sz w:val="24"/>
          <w:szCs w:val="24"/>
        </w:rPr>
        <w:t>et al.</w:t>
      </w:r>
      <w:r w:rsidR="00F020FB" w:rsidRPr="00A4557C">
        <w:rPr>
          <w:sz w:val="24"/>
          <w:szCs w:val="24"/>
        </w:rPr>
        <w:t>:</w:t>
      </w:r>
    </w:p>
    <w:p w14:paraId="67BB93A2" w14:textId="77777777" w:rsidR="00F020FB" w:rsidRPr="00E26F30" w:rsidRDefault="00F020FB" w:rsidP="00F020FB">
      <w:pPr>
        <w:jc w:val="both"/>
        <w:rPr>
          <w:color w:val="000000" w:themeColor="text1"/>
          <w:sz w:val="24"/>
          <w:szCs w:val="24"/>
        </w:rPr>
      </w:pPr>
    </w:p>
    <w:p w14:paraId="23000700" w14:textId="4ADE6326" w:rsidR="00CB68FC" w:rsidRPr="00E26F30" w:rsidRDefault="00192F86" w:rsidP="00F020FB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Prof. </w:t>
      </w:r>
      <w:r w:rsidR="00A644A8">
        <w:rPr>
          <w:b/>
          <w:color w:val="000000" w:themeColor="text1"/>
          <w:sz w:val="24"/>
          <w:szCs w:val="24"/>
        </w:rPr>
        <w:t xml:space="preserve">Wolfram </w:t>
      </w:r>
      <w:proofErr w:type="spellStart"/>
      <w:r w:rsidR="00A644A8">
        <w:rPr>
          <w:b/>
          <w:color w:val="000000" w:themeColor="text1"/>
          <w:sz w:val="24"/>
          <w:szCs w:val="24"/>
        </w:rPr>
        <w:t>Tetzlaff</w:t>
      </w:r>
      <w:proofErr w:type="spellEnd"/>
      <w:r w:rsidR="00EC6760">
        <w:rPr>
          <w:b/>
          <w:color w:val="000000" w:themeColor="text1"/>
          <w:sz w:val="24"/>
          <w:szCs w:val="24"/>
        </w:rPr>
        <w:t xml:space="preserve">, </w:t>
      </w:r>
      <w:r w:rsidR="00EC6760" w:rsidRPr="00EC6760">
        <w:rPr>
          <w:color w:val="000000" w:themeColor="text1"/>
          <w:sz w:val="24"/>
          <w:szCs w:val="24"/>
        </w:rPr>
        <w:t xml:space="preserve">University of </w:t>
      </w:r>
      <w:r w:rsidR="00A644A8">
        <w:rPr>
          <w:color w:val="000000" w:themeColor="text1"/>
          <w:sz w:val="24"/>
          <w:szCs w:val="24"/>
        </w:rPr>
        <w:t>British Colombia (Canada</w:t>
      </w:r>
      <w:r w:rsidR="00EC6760" w:rsidRPr="00EC6760">
        <w:rPr>
          <w:color w:val="000000" w:themeColor="text1"/>
          <w:sz w:val="24"/>
          <w:szCs w:val="24"/>
        </w:rPr>
        <w:t xml:space="preserve">), </w:t>
      </w:r>
      <w:r w:rsidR="00A644A8">
        <w:rPr>
          <w:color w:val="000000" w:themeColor="text1"/>
          <w:sz w:val="24"/>
          <w:szCs w:val="24"/>
        </w:rPr>
        <w:t>tetzlaff@icord.org</w:t>
      </w:r>
    </w:p>
    <w:p w14:paraId="7403820B" w14:textId="77777777" w:rsidR="00CB68FC" w:rsidRPr="00E26F30" w:rsidRDefault="00CB68FC" w:rsidP="00CB68FC">
      <w:pPr>
        <w:jc w:val="both"/>
        <w:rPr>
          <w:sz w:val="24"/>
          <w:szCs w:val="24"/>
        </w:rPr>
      </w:pPr>
    </w:p>
    <w:p w14:paraId="45A0E525" w14:textId="7E4B91AB" w:rsidR="00CB68FC" w:rsidRPr="00E26F30" w:rsidRDefault="00192F86" w:rsidP="00CB68FC">
      <w:pPr>
        <w:jc w:val="both"/>
        <w:rPr>
          <w:b/>
          <w:i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 xml:space="preserve">Prof. </w:t>
      </w:r>
      <w:r w:rsidR="00CB68FC" w:rsidRPr="00EC6760">
        <w:rPr>
          <w:b/>
          <w:sz w:val="24"/>
          <w:szCs w:val="24"/>
        </w:rPr>
        <w:t>Ni</w:t>
      </w:r>
      <w:r w:rsidR="00EC6760" w:rsidRPr="00EC6760">
        <w:rPr>
          <w:b/>
          <w:sz w:val="24"/>
          <w:szCs w:val="24"/>
        </w:rPr>
        <w:t>cole</w:t>
      </w:r>
      <w:r w:rsidR="00CB68FC" w:rsidRPr="00EC6760">
        <w:rPr>
          <w:b/>
          <w:sz w:val="24"/>
          <w:szCs w:val="24"/>
        </w:rPr>
        <w:t xml:space="preserve"> </w:t>
      </w:r>
      <w:proofErr w:type="spellStart"/>
      <w:r w:rsidR="00CB68FC" w:rsidRPr="00EC6760">
        <w:rPr>
          <w:b/>
          <w:sz w:val="24"/>
          <w:szCs w:val="24"/>
        </w:rPr>
        <w:t>Wenderoth</w:t>
      </w:r>
      <w:proofErr w:type="spellEnd"/>
      <w:r w:rsidR="00EC6760">
        <w:rPr>
          <w:sz w:val="24"/>
          <w:szCs w:val="24"/>
        </w:rPr>
        <w:t>, Swiss Federal Institute of Technology</w:t>
      </w:r>
      <w:r>
        <w:rPr>
          <w:sz w:val="24"/>
          <w:szCs w:val="24"/>
        </w:rPr>
        <w:t xml:space="preserve"> (ETH) Zurich</w:t>
      </w:r>
      <w:r w:rsidR="00EC6760">
        <w:rPr>
          <w:sz w:val="24"/>
          <w:szCs w:val="24"/>
        </w:rPr>
        <w:t xml:space="preserve">, (Switzerland), </w:t>
      </w:r>
      <w:r w:rsidR="00EC6760" w:rsidRPr="00EC6760">
        <w:rPr>
          <w:sz w:val="24"/>
          <w:szCs w:val="24"/>
        </w:rPr>
        <w:t>nicole.wenderoth@hest.ethz.ch</w:t>
      </w:r>
    </w:p>
    <w:p w14:paraId="72F014D1" w14:textId="77777777" w:rsidR="00CB68FC" w:rsidRDefault="00CB68FC" w:rsidP="00F020FB">
      <w:pPr>
        <w:jc w:val="both"/>
        <w:rPr>
          <w:b/>
          <w:color w:val="000000" w:themeColor="text1"/>
          <w:sz w:val="24"/>
          <w:szCs w:val="24"/>
        </w:rPr>
      </w:pPr>
    </w:p>
    <w:p w14:paraId="6B12F5DC" w14:textId="77777777" w:rsidR="00A644A8" w:rsidRPr="003B0A1E" w:rsidRDefault="00A644A8" w:rsidP="00A644A8">
      <w:pPr>
        <w:jc w:val="both"/>
        <w:rPr>
          <w:b/>
          <w:color w:val="000000" w:themeColor="text1"/>
          <w:sz w:val="24"/>
          <w:szCs w:val="24"/>
        </w:rPr>
      </w:pPr>
      <w:r w:rsidRPr="003B0A1E">
        <w:rPr>
          <w:b/>
          <w:color w:val="000000" w:themeColor="text1"/>
          <w:sz w:val="24"/>
          <w:szCs w:val="24"/>
        </w:rPr>
        <w:t xml:space="preserve">Prof. Bryan Kolb, </w:t>
      </w:r>
      <w:r w:rsidRPr="003B0A1E">
        <w:rPr>
          <w:color w:val="000000" w:themeColor="text1"/>
          <w:sz w:val="24"/>
          <w:szCs w:val="24"/>
        </w:rPr>
        <w:t xml:space="preserve">University of </w:t>
      </w:r>
      <w:proofErr w:type="spellStart"/>
      <w:r w:rsidRPr="003B0A1E">
        <w:rPr>
          <w:color w:val="000000" w:themeColor="text1"/>
          <w:sz w:val="24"/>
          <w:szCs w:val="24"/>
        </w:rPr>
        <w:t>Lethbridge</w:t>
      </w:r>
      <w:proofErr w:type="spellEnd"/>
      <w:r w:rsidRPr="003B0A1E">
        <w:rPr>
          <w:color w:val="000000" w:themeColor="text1"/>
          <w:sz w:val="24"/>
          <w:szCs w:val="24"/>
        </w:rPr>
        <w:t xml:space="preserve"> (Canada)</w:t>
      </w:r>
      <w:r w:rsidRPr="003B0A1E">
        <w:rPr>
          <w:b/>
          <w:color w:val="000000" w:themeColor="text1"/>
          <w:sz w:val="24"/>
          <w:szCs w:val="24"/>
        </w:rPr>
        <w:t xml:space="preserve">, </w:t>
      </w:r>
      <w:hyperlink r:id="rId8" w:history="1">
        <w:r w:rsidRPr="003B0A1E">
          <w:rPr>
            <w:rStyle w:val="Hyperlink"/>
            <w:color w:val="000000" w:themeColor="text1"/>
            <w:sz w:val="24"/>
            <w:szCs w:val="24"/>
            <w:u w:val="none"/>
          </w:rPr>
          <w:t>kolb@uleth.ca</w:t>
        </w:r>
      </w:hyperlink>
    </w:p>
    <w:p w14:paraId="15474AF2" w14:textId="77777777" w:rsidR="00A644A8" w:rsidRDefault="00A644A8" w:rsidP="00F020FB">
      <w:pPr>
        <w:jc w:val="both"/>
        <w:rPr>
          <w:b/>
          <w:color w:val="000000" w:themeColor="text1"/>
          <w:sz w:val="24"/>
          <w:szCs w:val="24"/>
        </w:rPr>
      </w:pPr>
    </w:p>
    <w:p w14:paraId="01D77F58" w14:textId="77777777" w:rsidR="00A644A8" w:rsidRPr="00E26F30" w:rsidRDefault="00A644A8" w:rsidP="00A644A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Dr. </w:t>
      </w:r>
      <w:r w:rsidRPr="00E26F30">
        <w:rPr>
          <w:b/>
          <w:sz w:val="24"/>
          <w:szCs w:val="24"/>
        </w:rPr>
        <w:t xml:space="preserve">Roman </w:t>
      </w:r>
      <w:proofErr w:type="spellStart"/>
      <w:r w:rsidRPr="00E26F30">
        <w:rPr>
          <w:b/>
          <w:sz w:val="24"/>
          <w:szCs w:val="24"/>
        </w:rPr>
        <w:t>Giger</w:t>
      </w:r>
      <w:proofErr w:type="spellEnd"/>
      <w:r w:rsidRPr="00E26F30">
        <w:rPr>
          <w:b/>
          <w:sz w:val="24"/>
          <w:szCs w:val="24"/>
        </w:rPr>
        <w:t xml:space="preserve">, </w:t>
      </w:r>
      <w:r w:rsidRPr="00E26F30">
        <w:rPr>
          <w:sz w:val="24"/>
          <w:szCs w:val="24"/>
        </w:rPr>
        <w:t>University of Michigan</w:t>
      </w:r>
      <w:r>
        <w:rPr>
          <w:sz w:val="24"/>
          <w:szCs w:val="24"/>
        </w:rPr>
        <w:t xml:space="preserve"> Ann Arbor (USA), </w:t>
      </w:r>
      <w:r w:rsidRPr="00EC6760">
        <w:rPr>
          <w:sz w:val="24"/>
          <w:szCs w:val="24"/>
        </w:rPr>
        <w:t>rgiger@med.umich.edu</w:t>
      </w:r>
    </w:p>
    <w:p w14:paraId="087B6B7E" w14:textId="77777777" w:rsidR="00A644A8" w:rsidRPr="00E26F30" w:rsidRDefault="00A644A8" w:rsidP="00F020FB">
      <w:pPr>
        <w:jc w:val="both"/>
        <w:rPr>
          <w:b/>
          <w:color w:val="000000" w:themeColor="text1"/>
          <w:sz w:val="24"/>
          <w:szCs w:val="24"/>
        </w:rPr>
      </w:pPr>
    </w:p>
    <w:p w14:paraId="61FE969B" w14:textId="7EE4A3E7" w:rsidR="00192F86" w:rsidRDefault="00192F86" w:rsidP="00F020FB">
      <w:pPr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Prof. </w:t>
      </w:r>
      <w:r w:rsidR="00F020FB" w:rsidRPr="00E26F30">
        <w:rPr>
          <w:b/>
          <w:color w:val="000000" w:themeColor="text1"/>
          <w:sz w:val="24"/>
          <w:szCs w:val="24"/>
        </w:rPr>
        <w:t>Lars Olsson</w:t>
      </w:r>
      <w:r w:rsidR="00977419" w:rsidRPr="00E26F30">
        <w:rPr>
          <w:b/>
          <w:color w:val="000000" w:themeColor="text1"/>
          <w:sz w:val="24"/>
          <w:szCs w:val="24"/>
        </w:rPr>
        <w:t xml:space="preserve">, </w:t>
      </w:r>
      <w:proofErr w:type="spellStart"/>
      <w:r w:rsidR="00F020FB" w:rsidRPr="00E26F30">
        <w:rPr>
          <w:color w:val="000000" w:themeColor="text1"/>
          <w:sz w:val="24"/>
          <w:szCs w:val="24"/>
        </w:rPr>
        <w:t>Karolinska</w:t>
      </w:r>
      <w:proofErr w:type="spellEnd"/>
      <w:r w:rsidR="00F020FB" w:rsidRPr="00E26F30">
        <w:rPr>
          <w:color w:val="000000" w:themeColor="text1"/>
          <w:sz w:val="24"/>
          <w:szCs w:val="24"/>
        </w:rPr>
        <w:t xml:space="preserve"> Institute</w:t>
      </w:r>
      <w:r w:rsidR="008A14B5" w:rsidRPr="00E26F30">
        <w:rPr>
          <w:color w:val="000000" w:themeColor="text1"/>
          <w:sz w:val="24"/>
          <w:szCs w:val="24"/>
        </w:rPr>
        <w:t xml:space="preserve"> </w:t>
      </w:r>
      <w:r w:rsidR="00F020FB" w:rsidRPr="00E26F30">
        <w:rPr>
          <w:color w:val="000000" w:themeColor="text1"/>
          <w:sz w:val="24"/>
          <w:szCs w:val="24"/>
        </w:rPr>
        <w:t>Stockholm</w:t>
      </w:r>
      <w:r w:rsidR="008A14B5" w:rsidRPr="00E26F30">
        <w:rPr>
          <w:color w:val="000000" w:themeColor="text1"/>
          <w:sz w:val="24"/>
          <w:szCs w:val="24"/>
        </w:rPr>
        <w:t xml:space="preserve"> (Sweden)</w:t>
      </w:r>
      <w:r w:rsidR="00977419" w:rsidRPr="00E26F30">
        <w:rPr>
          <w:color w:val="000000" w:themeColor="text1"/>
          <w:sz w:val="24"/>
          <w:szCs w:val="24"/>
        </w:rPr>
        <w:t xml:space="preserve">, </w:t>
      </w:r>
      <w:hyperlink r:id="rId9" w:history="1">
        <w:r w:rsidRPr="00A762B1">
          <w:rPr>
            <w:rStyle w:val="Hyperlink"/>
            <w:color w:val="000000" w:themeColor="text1"/>
            <w:sz w:val="24"/>
            <w:szCs w:val="24"/>
            <w:u w:val="none"/>
          </w:rPr>
          <w:t>lars.olson@ki.se</w:t>
        </w:r>
      </w:hyperlink>
    </w:p>
    <w:p w14:paraId="118F9AE7" w14:textId="77777777" w:rsidR="003B0A1E" w:rsidRDefault="003B0A1E" w:rsidP="00F020FB">
      <w:pPr>
        <w:jc w:val="both"/>
        <w:rPr>
          <w:b/>
          <w:color w:val="000000" w:themeColor="text1"/>
          <w:sz w:val="24"/>
          <w:szCs w:val="24"/>
        </w:rPr>
      </w:pPr>
    </w:p>
    <w:p w14:paraId="16BB62E0" w14:textId="562B2E05" w:rsidR="00192F86" w:rsidRDefault="00A644A8" w:rsidP="00A644A8"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Prof. Christopher Pryce, </w:t>
      </w:r>
      <w:r w:rsidRPr="00A644A8">
        <w:rPr>
          <w:color w:val="000000" w:themeColor="text1"/>
          <w:sz w:val="24"/>
          <w:szCs w:val="24"/>
        </w:rPr>
        <w:t xml:space="preserve">University of Zurich, (Switzerland), </w:t>
      </w:r>
      <w:r>
        <w:rPr>
          <w:color w:val="000000" w:themeColor="text1"/>
          <w:sz w:val="24"/>
          <w:szCs w:val="24"/>
        </w:rPr>
        <w:t>c</w:t>
      </w:r>
      <w:r w:rsidRPr="00A644A8">
        <w:rPr>
          <w:color w:val="000000" w:themeColor="text1"/>
          <w:sz w:val="24"/>
          <w:szCs w:val="24"/>
        </w:rPr>
        <w:t>hristopher.pryce@bli.uzh.ch</w:t>
      </w:r>
    </w:p>
    <w:p w14:paraId="7CA0A0C1" w14:textId="46CCEB63" w:rsidR="006F3E70" w:rsidRPr="00E26F30" w:rsidRDefault="006F3E70" w:rsidP="00740C77">
      <w:pPr>
        <w:spacing w:line="240" w:lineRule="auto"/>
        <w:jc w:val="both"/>
        <w:rPr>
          <w:sz w:val="24"/>
          <w:szCs w:val="24"/>
        </w:rPr>
      </w:pPr>
    </w:p>
    <w:sectPr w:rsidR="006F3E70" w:rsidRPr="00E26F30" w:rsidSect="004516E8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744" w:right="907" w:bottom="1418" w:left="1985" w:header="522" w:footer="8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0FD21" w14:textId="77777777" w:rsidR="00083466" w:rsidRDefault="00083466">
      <w:r>
        <w:separator/>
      </w:r>
    </w:p>
  </w:endnote>
  <w:endnote w:type="continuationSeparator" w:id="0">
    <w:p w14:paraId="7D705F36" w14:textId="77777777" w:rsidR="00083466" w:rsidRDefault="0008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246D2" w14:textId="77777777" w:rsidR="00083466" w:rsidRDefault="00083466" w:rsidP="00C42CAC">
    <w:pPr>
      <w:pStyle w:val="Footer"/>
    </w:pPr>
    <w:r>
      <w:t xml:space="preserve">Page </w:t>
    </w:r>
    <w:r>
      <w:fldChar w:fldCharType="begin"/>
    </w:r>
    <w:r>
      <w:instrText xml:space="preserve"> PAGE  </w:instrText>
    </w:r>
    <w:r>
      <w:fldChar w:fldCharType="separate"/>
    </w:r>
    <w:r w:rsidR="00BF7294">
      <w:rPr>
        <w:noProof/>
      </w:rPr>
      <w:t>2</w:t>
    </w:r>
    <w:r>
      <w:rPr>
        <w:noProof/>
      </w:rPr>
      <w:fldChar w:fldCharType="end"/>
    </w:r>
    <w:r>
      <w:t>/</w:t>
    </w:r>
    <w:r>
      <w:fldChar w:fldCharType="begin"/>
    </w:r>
    <w:r>
      <w:instrText xml:space="preserve"> NUMPAGES  </w:instrText>
    </w:r>
    <w:r>
      <w:fldChar w:fldCharType="separate"/>
    </w:r>
    <w:r w:rsidR="00BF7294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EA5E8" w14:textId="77777777" w:rsidR="00083466" w:rsidRDefault="00083466">
    <w:pPr>
      <w:pStyle w:val="Footer"/>
    </w:pPr>
    <w:r>
      <w:t xml:space="preserve">Page </w:t>
    </w:r>
    <w:r>
      <w:fldChar w:fldCharType="begin"/>
    </w:r>
    <w:r>
      <w:instrText xml:space="preserve"> PAGE  </w:instrText>
    </w:r>
    <w:r>
      <w:fldChar w:fldCharType="separate"/>
    </w:r>
    <w:r w:rsidR="00BF7294">
      <w:rPr>
        <w:noProof/>
      </w:rPr>
      <w:t>1</w:t>
    </w:r>
    <w:r>
      <w:rPr>
        <w:noProof/>
      </w:rPr>
      <w:fldChar w:fldCharType="end"/>
    </w:r>
    <w:r>
      <w:t>/</w:t>
    </w:r>
    <w:r>
      <w:fldChar w:fldCharType="begin"/>
    </w:r>
    <w:r>
      <w:instrText xml:space="preserve"> NUMPAGES  </w:instrText>
    </w:r>
    <w:r>
      <w:fldChar w:fldCharType="separate"/>
    </w:r>
    <w:r w:rsidR="00BF729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A38E8" w14:textId="77777777" w:rsidR="00083466" w:rsidRDefault="00083466">
      <w:r>
        <w:separator/>
      </w:r>
    </w:p>
  </w:footnote>
  <w:footnote w:type="continuationSeparator" w:id="0">
    <w:p w14:paraId="25414A26" w14:textId="77777777" w:rsidR="00083466" w:rsidRDefault="000834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589E0" w14:textId="77777777" w:rsidR="00083466" w:rsidRDefault="00083466" w:rsidP="00C42CAC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776" behindDoc="0" locked="1" layoutInCell="1" allowOverlap="1" wp14:anchorId="7334A8CB" wp14:editId="463C5ED2">
          <wp:simplePos x="0" y="0"/>
          <wp:positionH relativeFrom="page">
            <wp:posOffset>521970</wp:posOffset>
          </wp:positionH>
          <wp:positionV relativeFrom="page">
            <wp:posOffset>212725</wp:posOffset>
          </wp:positionV>
          <wp:extent cx="2026920" cy="684530"/>
          <wp:effectExtent l="19050" t="0" r="0" b="0"/>
          <wp:wrapNone/>
          <wp:docPr id="19" name="Picture 19" descr="uzh_logo_e_pos_grau_1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uzh_logo_e_pos_grau_1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684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150E677F" wp14:editId="64A5385E">
              <wp:simplePos x="0" y="0"/>
              <wp:positionH relativeFrom="page">
                <wp:posOffset>4860925</wp:posOffset>
              </wp:positionH>
              <wp:positionV relativeFrom="page">
                <wp:posOffset>331470</wp:posOffset>
              </wp:positionV>
              <wp:extent cx="2124075" cy="1200150"/>
              <wp:effectExtent l="3175" t="0" r="0" b="1905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4075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69E237" w14:textId="77777777" w:rsidR="00083466" w:rsidRPr="005B4816" w:rsidRDefault="00083466" w:rsidP="00FE67EE">
                          <w:pPr>
                            <w:pStyle w:val="Universittseinheit"/>
                          </w:pPr>
                          <w:r>
                            <w:t>Brain Research Institute</w:t>
                          </w:r>
                        </w:p>
                        <w:p w14:paraId="101802FE" w14:textId="77777777" w:rsidR="00083466" w:rsidRDefault="00083466" w:rsidP="00C42CAC">
                          <w:pPr>
                            <w:pStyle w:val="Absender"/>
                          </w:pPr>
                        </w:p>
                        <w:p w14:paraId="043787CB" w14:textId="77777777" w:rsidR="00083466" w:rsidRPr="0084116D" w:rsidRDefault="00083466" w:rsidP="00C42CAC">
                          <w:pPr>
                            <w:pStyle w:val="Absend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0" o:spid="_x0000_s1026" type="#_x0000_t202" style="position:absolute;margin-left:382.75pt;margin-top:26.1pt;width:167.25pt;height:9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" filled="f" stroked="f">
              <v:textbox inset="0,0,0,0">
                <w:txbxContent>
                  <w:p w14:paraId="0369E237" w14:textId="77777777" w:rsidR="00083466" w:rsidRPr="005B4816" w:rsidRDefault="00083466" w:rsidP="00FE67EE">
                    <w:pPr>
                      <w:pStyle w:val="Universittseinheit"/>
                    </w:pPr>
                    <w:r>
                      <w:t>Brain Research Institute</w:t>
                    </w:r>
                  </w:p>
                  <w:p w14:paraId="101802FE" w14:textId="77777777" w:rsidR="00083466" w:rsidRDefault="00083466" w:rsidP="00C42CAC">
                    <w:pPr>
                      <w:pStyle w:val="Absender"/>
                    </w:pPr>
                  </w:p>
                  <w:p w14:paraId="043787CB" w14:textId="77777777" w:rsidR="00083466" w:rsidRPr="0084116D" w:rsidRDefault="00083466" w:rsidP="00C42CAC">
                    <w:pPr>
                      <w:pStyle w:val="Absend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167EF" w14:textId="77777777" w:rsidR="00083466" w:rsidRDefault="00083466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752" behindDoc="0" locked="1" layoutInCell="1" allowOverlap="1" wp14:anchorId="3170680F" wp14:editId="4054CF3B">
          <wp:simplePos x="0" y="0"/>
          <wp:positionH relativeFrom="page">
            <wp:posOffset>521970</wp:posOffset>
          </wp:positionH>
          <wp:positionV relativeFrom="page">
            <wp:posOffset>212725</wp:posOffset>
          </wp:positionV>
          <wp:extent cx="2026920" cy="684530"/>
          <wp:effectExtent l="19050" t="0" r="0" b="0"/>
          <wp:wrapNone/>
          <wp:docPr id="18" name="Picture 18" descr="uzh_logo_e_pos_grau_1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uzh_logo_e_pos_grau_1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684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109EE4BA" wp14:editId="3AB96254">
              <wp:simplePos x="0" y="0"/>
              <wp:positionH relativeFrom="page">
                <wp:posOffset>1260475</wp:posOffset>
              </wp:positionH>
              <wp:positionV relativeFrom="page">
                <wp:posOffset>1774825</wp:posOffset>
              </wp:positionV>
              <wp:extent cx="3060065" cy="288290"/>
              <wp:effectExtent l="3175" t="3175" r="3810" b="3810"/>
              <wp:wrapNone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006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4820"/>
                          </w:tblGrid>
                          <w:tr w:rsidR="00083466" w14:paraId="24B2AB86" w14:textId="77777777">
                            <w:trPr>
                              <w:trHeight w:val="179"/>
                            </w:trPr>
                            <w:tc>
                              <w:tcPr>
                                <w:tcW w:w="4820" w:type="dxa"/>
                                <w:shd w:val="clear" w:color="auto" w:fill="auto"/>
                              </w:tcPr>
                              <w:p w14:paraId="685875F8" w14:textId="77777777" w:rsidR="00083466" w:rsidRPr="00FE67EE" w:rsidRDefault="00083466" w:rsidP="00485CC3">
                                <w:pPr>
                                  <w:pStyle w:val="Absenderzeile"/>
                                </w:pPr>
                                <w:r w:rsidRPr="00FE67EE">
                                  <w:t>UZH</w:t>
                                </w:r>
                                <w:r>
                                  <w:t>, Brain Research Institute,</w:t>
                                </w:r>
                                <w:r w:rsidRPr="00FE67EE">
                                  <w:t xml:space="preserve"> </w:t>
                                </w:r>
                                <w:proofErr w:type="spellStart"/>
                                <w:r>
                                  <w:t>Winterthurerstrasse</w:t>
                                </w:r>
                                <w:proofErr w:type="spellEnd"/>
                                <w:r>
                                  <w:t xml:space="preserve"> 190, CH-8057</w:t>
                                </w:r>
                                <w:r w:rsidRPr="00FE67EE">
                                  <w:t xml:space="preserve"> Zurich</w:t>
                                </w:r>
                              </w:p>
                            </w:tc>
                          </w:tr>
                          <w:tr w:rsidR="00083466" w14:paraId="231B6538" w14:textId="77777777">
                            <w:trPr>
                              <w:trHeight w:hRule="exact" w:val="28"/>
                            </w:trPr>
                            <w:tc>
                              <w:tcPr>
                                <w:tcW w:w="4820" w:type="dxa"/>
                                <w:tcBorders>
                                  <w:bottom w:val="single" w:sz="2" w:space="0" w:color="auto"/>
                                </w:tcBorders>
                                <w:shd w:val="clear" w:color="auto" w:fill="auto"/>
                              </w:tcPr>
                              <w:p w14:paraId="756AF3E4" w14:textId="77777777" w:rsidR="00083466" w:rsidRPr="006D62B0" w:rsidRDefault="00083466" w:rsidP="006D62B0">
                                <w:pPr>
                                  <w:pStyle w:val="Absender"/>
                                </w:pPr>
                              </w:p>
                            </w:tc>
                          </w:tr>
                        </w:tbl>
                        <w:p w14:paraId="6D06E4B1" w14:textId="77777777" w:rsidR="00083466" w:rsidRPr="006D62B0" w:rsidRDefault="00083466" w:rsidP="006D62B0">
                          <w:pPr>
                            <w:pStyle w:val="Absend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7" o:spid="_x0000_s1027" type="#_x0000_t202" style="position:absolute;margin-left:99.25pt;margin-top:139.75pt;width:240.95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4820"/>
                    </w:tblGrid>
                    <w:tr w:rsidR="00083466" w14:paraId="24B2AB86" w14:textId="77777777">
                      <w:trPr>
                        <w:trHeight w:val="179"/>
                      </w:trPr>
                      <w:tc>
                        <w:tcPr>
                          <w:tcW w:w="4820" w:type="dxa"/>
                          <w:shd w:val="clear" w:color="auto" w:fill="auto"/>
                        </w:tcPr>
                        <w:p w14:paraId="685875F8" w14:textId="77777777" w:rsidR="00083466" w:rsidRPr="00FE67EE" w:rsidRDefault="00083466" w:rsidP="00485CC3">
                          <w:pPr>
                            <w:pStyle w:val="Absenderzeile"/>
                          </w:pPr>
                          <w:r w:rsidRPr="00FE67EE">
                            <w:t>UZH</w:t>
                          </w:r>
                          <w:r>
                            <w:t>, Brain Research Institute,</w:t>
                          </w:r>
                          <w:r w:rsidRPr="00FE67EE">
                            <w:t xml:space="preserve"> </w:t>
                          </w:r>
                          <w:proofErr w:type="spellStart"/>
                          <w:r>
                            <w:t>Winterthurerstrasse</w:t>
                          </w:r>
                          <w:proofErr w:type="spellEnd"/>
                          <w:r>
                            <w:t xml:space="preserve"> 190, CH-8057</w:t>
                          </w:r>
                          <w:r w:rsidRPr="00FE67EE">
                            <w:t xml:space="preserve"> Zurich</w:t>
                          </w:r>
                        </w:p>
                      </w:tc>
                    </w:tr>
                    <w:tr w:rsidR="00083466" w14:paraId="231B6538" w14:textId="77777777">
                      <w:trPr>
                        <w:trHeight w:hRule="exact" w:val="28"/>
                      </w:trPr>
                      <w:tc>
                        <w:tcPr>
                          <w:tcW w:w="4820" w:type="dxa"/>
                          <w:tcBorders>
                            <w:bottom w:val="single" w:sz="2" w:space="0" w:color="auto"/>
                          </w:tcBorders>
                          <w:shd w:val="clear" w:color="auto" w:fill="auto"/>
                        </w:tcPr>
                        <w:p w14:paraId="756AF3E4" w14:textId="77777777" w:rsidR="00083466" w:rsidRPr="006D62B0" w:rsidRDefault="00083466" w:rsidP="006D62B0">
                          <w:pPr>
                            <w:pStyle w:val="Absender"/>
                          </w:pPr>
                        </w:p>
                      </w:tc>
                    </w:tr>
                  </w:tbl>
                  <w:p w14:paraId="6D06E4B1" w14:textId="77777777" w:rsidR="00083466" w:rsidRPr="006D62B0" w:rsidRDefault="00083466" w:rsidP="006D62B0">
                    <w:pPr>
                      <w:pStyle w:val="Absend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74FDF12D" wp14:editId="4D1A422F">
              <wp:simplePos x="0" y="0"/>
              <wp:positionH relativeFrom="page">
                <wp:posOffset>4860925</wp:posOffset>
              </wp:positionH>
              <wp:positionV relativeFrom="page">
                <wp:posOffset>331470</wp:posOffset>
              </wp:positionV>
              <wp:extent cx="2124075" cy="1403985"/>
              <wp:effectExtent l="3175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4075" cy="140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6B233C" w14:textId="77777777" w:rsidR="00083466" w:rsidRPr="005B4816" w:rsidRDefault="00083466" w:rsidP="00FE67EE">
                          <w:pPr>
                            <w:pStyle w:val="Universittseinheit"/>
                          </w:pPr>
                          <w:r>
                            <w:t>Brain Research Institute</w:t>
                          </w:r>
                        </w:p>
                        <w:p w14:paraId="6C3382DF" w14:textId="77777777" w:rsidR="00083466" w:rsidRDefault="00083466" w:rsidP="00FE67EE">
                          <w:pPr>
                            <w:pStyle w:val="Absender"/>
                          </w:pPr>
                        </w:p>
                        <w:p w14:paraId="0F308932" w14:textId="77777777" w:rsidR="00083466" w:rsidRDefault="00083466" w:rsidP="00FE67EE">
                          <w:pPr>
                            <w:pStyle w:val="Absender"/>
                          </w:pPr>
                          <w:r>
                            <w:t>University of Zurich</w:t>
                          </w:r>
                        </w:p>
                        <w:p w14:paraId="540BF118" w14:textId="77777777" w:rsidR="00083466" w:rsidRDefault="00083466" w:rsidP="00FE67EE">
                          <w:pPr>
                            <w:pStyle w:val="Absender"/>
                          </w:pPr>
                          <w:r>
                            <w:t>Brain Research Institute</w:t>
                          </w:r>
                        </w:p>
                        <w:p w14:paraId="692D0CD1" w14:textId="77777777" w:rsidR="00083466" w:rsidRDefault="00083466" w:rsidP="00FE67EE">
                          <w:pPr>
                            <w:pStyle w:val="Absender"/>
                          </w:pPr>
                          <w:proofErr w:type="spellStart"/>
                          <w:r>
                            <w:t>Winterthurerstrasse</w:t>
                          </w:r>
                          <w:proofErr w:type="spellEnd"/>
                          <w:r>
                            <w:t xml:space="preserve"> 190</w:t>
                          </w:r>
                        </w:p>
                        <w:p w14:paraId="0051ABBC" w14:textId="77777777" w:rsidR="00083466" w:rsidRDefault="00083466" w:rsidP="00FE67EE">
                          <w:pPr>
                            <w:pStyle w:val="Absender"/>
                          </w:pPr>
                          <w:r>
                            <w:t>CH-8057 Zurich</w:t>
                          </w:r>
                        </w:p>
                        <w:p w14:paraId="5835FDCC" w14:textId="77777777" w:rsidR="00083466" w:rsidRDefault="00083466" w:rsidP="00FE67EE">
                          <w:pPr>
                            <w:pStyle w:val="Absender"/>
                          </w:pPr>
                          <w:r w:rsidRPr="005B4816">
                            <w:t>Phone</w:t>
                          </w:r>
                          <w:r>
                            <w:t xml:space="preserve"> +41 44 635 33 01</w:t>
                          </w:r>
                        </w:p>
                        <w:p w14:paraId="2A566549" w14:textId="77777777" w:rsidR="00083466" w:rsidRDefault="00083466" w:rsidP="00FE67EE">
                          <w:pPr>
                            <w:pStyle w:val="Absender"/>
                          </w:pPr>
                          <w:r w:rsidRPr="005B4816">
                            <w:t>Fax</w:t>
                          </w:r>
                          <w:r>
                            <w:t xml:space="preserve"> +41 44 635 33 03</w:t>
                          </w:r>
                        </w:p>
                        <w:p w14:paraId="4F787224" w14:textId="77777777" w:rsidR="00083466" w:rsidRPr="00FE67EE" w:rsidRDefault="00083466" w:rsidP="00FE67EE">
                          <w:pPr>
                            <w:pStyle w:val="Absender"/>
                          </w:pPr>
                          <w:r>
                            <w:t>www.hifo</w:t>
                          </w:r>
                          <w:r w:rsidRPr="005B4816">
                            <w:t>.uzh.ch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382.75pt;margin-top:26.1pt;width:167.25pt;height:110.5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" filled="f" stroked="f">
              <v:textbox inset="0,0,0,0">
                <w:txbxContent>
                  <w:p w14:paraId="1F6B233C" w14:textId="77777777" w:rsidR="00083466" w:rsidRPr="005B4816" w:rsidRDefault="00083466" w:rsidP="00FE67EE">
                    <w:pPr>
                      <w:pStyle w:val="Universittseinheit"/>
                    </w:pPr>
                    <w:r>
                      <w:t>Brain Research Institute</w:t>
                    </w:r>
                  </w:p>
                  <w:p w14:paraId="6C3382DF" w14:textId="77777777" w:rsidR="00083466" w:rsidRDefault="00083466" w:rsidP="00FE67EE">
                    <w:pPr>
                      <w:pStyle w:val="Absender"/>
                    </w:pPr>
                  </w:p>
                  <w:p w14:paraId="0F308932" w14:textId="77777777" w:rsidR="00083466" w:rsidRDefault="00083466" w:rsidP="00FE67EE">
                    <w:pPr>
                      <w:pStyle w:val="Absender"/>
                    </w:pPr>
                    <w:r>
                      <w:t>University of Zurich</w:t>
                    </w:r>
                  </w:p>
                  <w:p w14:paraId="540BF118" w14:textId="77777777" w:rsidR="00083466" w:rsidRDefault="00083466" w:rsidP="00FE67EE">
                    <w:pPr>
                      <w:pStyle w:val="Absender"/>
                    </w:pPr>
                    <w:r>
                      <w:t>Brain Research Institute</w:t>
                    </w:r>
                  </w:p>
                  <w:p w14:paraId="692D0CD1" w14:textId="77777777" w:rsidR="00083466" w:rsidRDefault="00083466" w:rsidP="00FE67EE">
                    <w:pPr>
                      <w:pStyle w:val="Absender"/>
                    </w:pPr>
                    <w:proofErr w:type="spellStart"/>
                    <w:r>
                      <w:t>Winterthurerstrasse</w:t>
                    </w:r>
                    <w:proofErr w:type="spellEnd"/>
                    <w:r>
                      <w:t xml:space="preserve"> 190</w:t>
                    </w:r>
                  </w:p>
                  <w:p w14:paraId="0051ABBC" w14:textId="77777777" w:rsidR="00083466" w:rsidRDefault="00083466" w:rsidP="00FE67EE">
                    <w:pPr>
                      <w:pStyle w:val="Absender"/>
                    </w:pPr>
                    <w:r>
                      <w:t>CH-8057 Zurich</w:t>
                    </w:r>
                  </w:p>
                  <w:p w14:paraId="5835FDCC" w14:textId="77777777" w:rsidR="00083466" w:rsidRDefault="00083466" w:rsidP="00FE67EE">
                    <w:pPr>
                      <w:pStyle w:val="Absender"/>
                    </w:pPr>
                    <w:r w:rsidRPr="005B4816">
                      <w:t>Phone</w:t>
                    </w:r>
                    <w:r>
                      <w:t xml:space="preserve"> +41 44 635 33 01</w:t>
                    </w:r>
                  </w:p>
                  <w:p w14:paraId="2A566549" w14:textId="77777777" w:rsidR="00083466" w:rsidRDefault="00083466" w:rsidP="00FE67EE">
                    <w:pPr>
                      <w:pStyle w:val="Absender"/>
                    </w:pPr>
                    <w:r w:rsidRPr="005B4816">
                      <w:t>Fax</w:t>
                    </w:r>
                    <w:r>
                      <w:t xml:space="preserve"> +41 44 635 33 03</w:t>
                    </w:r>
                  </w:p>
                  <w:p w14:paraId="4F787224" w14:textId="77777777" w:rsidR="00083466" w:rsidRPr="00FE67EE" w:rsidRDefault="00083466" w:rsidP="00FE67EE">
                    <w:pPr>
                      <w:pStyle w:val="Absender"/>
                    </w:pPr>
                    <w:r>
                      <w:t>www.hifo</w:t>
                    </w:r>
                    <w:r w:rsidRPr="005B4816">
                      <w:t>.uzh.ch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D754C"/>
    <w:multiLevelType w:val="hybridMultilevel"/>
    <w:tmpl w:val="A9DE3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Arial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v09p52wrdw09tpe5p56xfsw65fweprdpx95e&quot;&gt;My EndNote Library&lt;record-ids&gt;&lt;item&gt;127&lt;/item&gt;&lt;item&gt;280&lt;/item&gt;&lt;item&gt;480&lt;/item&gt;&lt;/record-ids&gt;&lt;/item&gt;&lt;/Libraries&gt;"/>
  </w:docVars>
  <w:rsids>
    <w:rsidRoot w:val="00F020FB"/>
    <w:rsid w:val="00010824"/>
    <w:rsid w:val="000177A3"/>
    <w:rsid w:val="00024E3C"/>
    <w:rsid w:val="00027300"/>
    <w:rsid w:val="00042372"/>
    <w:rsid w:val="00050DEE"/>
    <w:rsid w:val="00051160"/>
    <w:rsid w:val="00052218"/>
    <w:rsid w:val="00060495"/>
    <w:rsid w:val="00075FA8"/>
    <w:rsid w:val="00083466"/>
    <w:rsid w:val="00083BC1"/>
    <w:rsid w:val="00097A4E"/>
    <w:rsid w:val="000A6ED0"/>
    <w:rsid w:val="000B37C7"/>
    <w:rsid w:val="000B614F"/>
    <w:rsid w:val="000B6B82"/>
    <w:rsid w:val="000C1715"/>
    <w:rsid w:val="000C5408"/>
    <w:rsid w:val="000D52E5"/>
    <w:rsid w:val="000E3548"/>
    <w:rsid w:val="000F0A49"/>
    <w:rsid w:val="000F4E14"/>
    <w:rsid w:val="000F546F"/>
    <w:rsid w:val="000F79EF"/>
    <w:rsid w:val="000F7A9F"/>
    <w:rsid w:val="00105C00"/>
    <w:rsid w:val="001126A8"/>
    <w:rsid w:val="00115B5F"/>
    <w:rsid w:val="00117C2E"/>
    <w:rsid w:val="00120416"/>
    <w:rsid w:val="001243ED"/>
    <w:rsid w:val="00131000"/>
    <w:rsid w:val="00131A5A"/>
    <w:rsid w:val="00136AA4"/>
    <w:rsid w:val="00136D87"/>
    <w:rsid w:val="00140CC4"/>
    <w:rsid w:val="00141EFA"/>
    <w:rsid w:val="00142BA6"/>
    <w:rsid w:val="00150D7D"/>
    <w:rsid w:val="00152272"/>
    <w:rsid w:val="00152486"/>
    <w:rsid w:val="00173B4A"/>
    <w:rsid w:val="001744B3"/>
    <w:rsid w:val="00177C75"/>
    <w:rsid w:val="00182165"/>
    <w:rsid w:val="00185F69"/>
    <w:rsid w:val="00192F86"/>
    <w:rsid w:val="00194253"/>
    <w:rsid w:val="00194EE4"/>
    <w:rsid w:val="001970D6"/>
    <w:rsid w:val="001A4519"/>
    <w:rsid w:val="001A5C77"/>
    <w:rsid w:val="001B1F2B"/>
    <w:rsid w:val="001C0E62"/>
    <w:rsid w:val="001C5694"/>
    <w:rsid w:val="001C58B4"/>
    <w:rsid w:val="001E30E4"/>
    <w:rsid w:val="001E6D03"/>
    <w:rsid w:val="001F1C00"/>
    <w:rsid w:val="001F237C"/>
    <w:rsid w:val="001F6F17"/>
    <w:rsid w:val="002002DC"/>
    <w:rsid w:val="00202146"/>
    <w:rsid w:val="00202BC4"/>
    <w:rsid w:val="00204688"/>
    <w:rsid w:val="00233008"/>
    <w:rsid w:val="00240E03"/>
    <w:rsid w:val="00245CA3"/>
    <w:rsid w:val="00270862"/>
    <w:rsid w:val="002805D8"/>
    <w:rsid w:val="002817D5"/>
    <w:rsid w:val="00297A87"/>
    <w:rsid w:val="002A2664"/>
    <w:rsid w:val="002A2F1F"/>
    <w:rsid w:val="002A5B3F"/>
    <w:rsid w:val="002B58FF"/>
    <w:rsid w:val="002B5B54"/>
    <w:rsid w:val="002C32D9"/>
    <w:rsid w:val="002D0E39"/>
    <w:rsid w:val="002D2E09"/>
    <w:rsid w:val="002E0606"/>
    <w:rsid w:val="002E41C7"/>
    <w:rsid w:val="002F513C"/>
    <w:rsid w:val="003141A7"/>
    <w:rsid w:val="00321CB7"/>
    <w:rsid w:val="00321E62"/>
    <w:rsid w:val="003263B4"/>
    <w:rsid w:val="00327FD1"/>
    <w:rsid w:val="00332834"/>
    <w:rsid w:val="003364AB"/>
    <w:rsid w:val="00337E18"/>
    <w:rsid w:val="00346CE3"/>
    <w:rsid w:val="0037441E"/>
    <w:rsid w:val="00375EE4"/>
    <w:rsid w:val="003833E9"/>
    <w:rsid w:val="00396B9C"/>
    <w:rsid w:val="003A204E"/>
    <w:rsid w:val="003A7878"/>
    <w:rsid w:val="003B0200"/>
    <w:rsid w:val="003B0A1E"/>
    <w:rsid w:val="003B1878"/>
    <w:rsid w:val="003B1967"/>
    <w:rsid w:val="003C14CD"/>
    <w:rsid w:val="003C3171"/>
    <w:rsid w:val="003C366A"/>
    <w:rsid w:val="003C54B9"/>
    <w:rsid w:val="003D208E"/>
    <w:rsid w:val="003E26E3"/>
    <w:rsid w:val="003E71D0"/>
    <w:rsid w:val="00402EEA"/>
    <w:rsid w:val="00403BD2"/>
    <w:rsid w:val="00412CFD"/>
    <w:rsid w:val="0041434D"/>
    <w:rsid w:val="00426715"/>
    <w:rsid w:val="00440EE9"/>
    <w:rsid w:val="004516E8"/>
    <w:rsid w:val="004535ED"/>
    <w:rsid w:val="00455CE6"/>
    <w:rsid w:val="00473F4A"/>
    <w:rsid w:val="00474570"/>
    <w:rsid w:val="00481C9F"/>
    <w:rsid w:val="00485CC3"/>
    <w:rsid w:val="00497342"/>
    <w:rsid w:val="004A190E"/>
    <w:rsid w:val="004A6754"/>
    <w:rsid w:val="004B7D65"/>
    <w:rsid w:val="004C721D"/>
    <w:rsid w:val="004D386A"/>
    <w:rsid w:val="004D70ED"/>
    <w:rsid w:val="004E5AC4"/>
    <w:rsid w:val="004E7459"/>
    <w:rsid w:val="004F0E90"/>
    <w:rsid w:val="004F1DB9"/>
    <w:rsid w:val="00502B52"/>
    <w:rsid w:val="00503773"/>
    <w:rsid w:val="00513B9F"/>
    <w:rsid w:val="00515322"/>
    <w:rsid w:val="005303BF"/>
    <w:rsid w:val="00532374"/>
    <w:rsid w:val="00533766"/>
    <w:rsid w:val="00545D98"/>
    <w:rsid w:val="00546819"/>
    <w:rsid w:val="0055094C"/>
    <w:rsid w:val="00552774"/>
    <w:rsid w:val="00566C62"/>
    <w:rsid w:val="00567CE6"/>
    <w:rsid w:val="005739C3"/>
    <w:rsid w:val="00576CE9"/>
    <w:rsid w:val="00580937"/>
    <w:rsid w:val="00584902"/>
    <w:rsid w:val="00586789"/>
    <w:rsid w:val="0059038A"/>
    <w:rsid w:val="00591103"/>
    <w:rsid w:val="00594D6B"/>
    <w:rsid w:val="005A1AFF"/>
    <w:rsid w:val="005C6C85"/>
    <w:rsid w:val="005C70E0"/>
    <w:rsid w:val="005D087C"/>
    <w:rsid w:val="005D75F4"/>
    <w:rsid w:val="005F2DEC"/>
    <w:rsid w:val="005F47BF"/>
    <w:rsid w:val="00600482"/>
    <w:rsid w:val="00601F8E"/>
    <w:rsid w:val="0060548E"/>
    <w:rsid w:val="00611B55"/>
    <w:rsid w:val="00614D9E"/>
    <w:rsid w:val="00633503"/>
    <w:rsid w:val="0064084C"/>
    <w:rsid w:val="006408BA"/>
    <w:rsid w:val="00646C83"/>
    <w:rsid w:val="00651642"/>
    <w:rsid w:val="0066011E"/>
    <w:rsid w:val="006731A2"/>
    <w:rsid w:val="00676F3E"/>
    <w:rsid w:val="00686A1A"/>
    <w:rsid w:val="006B074D"/>
    <w:rsid w:val="006B2DB6"/>
    <w:rsid w:val="006B31E0"/>
    <w:rsid w:val="006C183F"/>
    <w:rsid w:val="006D3EB5"/>
    <w:rsid w:val="006D5099"/>
    <w:rsid w:val="006D62B0"/>
    <w:rsid w:val="006E69A6"/>
    <w:rsid w:val="006F3A09"/>
    <w:rsid w:val="006F3E70"/>
    <w:rsid w:val="006F406F"/>
    <w:rsid w:val="00700137"/>
    <w:rsid w:val="00700BD8"/>
    <w:rsid w:val="0070153C"/>
    <w:rsid w:val="007112D3"/>
    <w:rsid w:val="007129E0"/>
    <w:rsid w:val="007203B6"/>
    <w:rsid w:val="00727792"/>
    <w:rsid w:val="00727ADE"/>
    <w:rsid w:val="00740C77"/>
    <w:rsid w:val="0075057C"/>
    <w:rsid w:val="007562DE"/>
    <w:rsid w:val="0076121E"/>
    <w:rsid w:val="0076478A"/>
    <w:rsid w:val="007648A5"/>
    <w:rsid w:val="007A2532"/>
    <w:rsid w:val="007A2EB4"/>
    <w:rsid w:val="007A5FAC"/>
    <w:rsid w:val="007A6889"/>
    <w:rsid w:val="007A6D76"/>
    <w:rsid w:val="007B1861"/>
    <w:rsid w:val="007B7991"/>
    <w:rsid w:val="007C2F7C"/>
    <w:rsid w:val="007C34BC"/>
    <w:rsid w:val="007C3B91"/>
    <w:rsid w:val="007C5B47"/>
    <w:rsid w:val="007D0959"/>
    <w:rsid w:val="007D1972"/>
    <w:rsid w:val="007D292D"/>
    <w:rsid w:val="007D2B3B"/>
    <w:rsid w:val="007D2BF9"/>
    <w:rsid w:val="007D31FB"/>
    <w:rsid w:val="007D4E78"/>
    <w:rsid w:val="007E3406"/>
    <w:rsid w:val="007E3734"/>
    <w:rsid w:val="007E5767"/>
    <w:rsid w:val="007E691A"/>
    <w:rsid w:val="007F1291"/>
    <w:rsid w:val="007F4C16"/>
    <w:rsid w:val="007F6E72"/>
    <w:rsid w:val="00800975"/>
    <w:rsid w:val="00800DD6"/>
    <w:rsid w:val="008071F5"/>
    <w:rsid w:val="00811407"/>
    <w:rsid w:val="00815A64"/>
    <w:rsid w:val="0082010F"/>
    <w:rsid w:val="00824A54"/>
    <w:rsid w:val="00825A29"/>
    <w:rsid w:val="00826DD4"/>
    <w:rsid w:val="0084116D"/>
    <w:rsid w:val="0084306F"/>
    <w:rsid w:val="00843F92"/>
    <w:rsid w:val="008507BC"/>
    <w:rsid w:val="00854AE6"/>
    <w:rsid w:val="00860E78"/>
    <w:rsid w:val="00861C30"/>
    <w:rsid w:val="0086227D"/>
    <w:rsid w:val="00862315"/>
    <w:rsid w:val="00871FCC"/>
    <w:rsid w:val="00875632"/>
    <w:rsid w:val="00883D9B"/>
    <w:rsid w:val="00893F0A"/>
    <w:rsid w:val="0089447D"/>
    <w:rsid w:val="008A14B5"/>
    <w:rsid w:val="008A26F8"/>
    <w:rsid w:val="008A3F8B"/>
    <w:rsid w:val="008A580D"/>
    <w:rsid w:val="008B3F36"/>
    <w:rsid w:val="008B4147"/>
    <w:rsid w:val="008B7219"/>
    <w:rsid w:val="008C0334"/>
    <w:rsid w:val="008C67E0"/>
    <w:rsid w:val="008E6692"/>
    <w:rsid w:val="008F237D"/>
    <w:rsid w:val="008F2578"/>
    <w:rsid w:val="008F29C9"/>
    <w:rsid w:val="008F4DCA"/>
    <w:rsid w:val="009056C1"/>
    <w:rsid w:val="00913A81"/>
    <w:rsid w:val="009150DA"/>
    <w:rsid w:val="009158BE"/>
    <w:rsid w:val="0091650B"/>
    <w:rsid w:val="0092772B"/>
    <w:rsid w:val="009604DF"/>
    <w:rsid w:val="009658C0"/>
    <w:rsid w:val="00972350"/>
    <w:rsid w:val="00975190"/>
    <w:rsid w:val="00977419"/>
    <w:rsid w:val="009807A0"/>
    <w:rsid w:val="0098592F"/>
    <w:rsid w:val="00991E15"/>
    <w:rsid w:val="009965F7"/>
    <w:rsid w:val="00997892"/>
    <w:rsid w:val="009A410C"/>
    <w:rsid w:val="009C3B79"/>
    <w:rsid w:val="009C450F"/>
    <w:rsid w:val="009C47DB"/>
    <w:rsid w:val="009D0DDD"/>
    <w:rsid w:val="009D3115"/>
    <w:rsid w:val="009E4105"/>
    <w:rsid w:val="009E4602"/>
    <w:rsid w:val="009F7B8E"/>
    <w:rsid w:val="00A018D3"/>
    <w:rsid w:val="00A178A5"/>
    <w:rsid w:val="00A2666C"/>
    <w:rsid w:val="00A33BB8"/>
    <w:rsid w:val="00A37BB3"/>
    <w:rsid w:val="00A42CAA"/>
    <w:rsid w:val="00A4557C"/>
    <w:rsid w:val="00A50DEF"/>
    <w:rsid w:val="00A51472"/>
    <w:rsid w:val="00A644A8"/>
    <w:rsid w:val="00A72CD3"/>
    <w:rsid w:val="00A76133"/>
    <w:rsid w:val="00A762B1"/>
    <w:rsid w:val="00A80564"/>
    <w:rsid w:val="00A87066"/>
    <w:rsid w:val="00A878AC"/>
    <w:rsid w:val="00A95CCD"/>
    <w:rsid w:val="00A97D64"/>
    <w:rsid w:val="00AA3525"/>
    <w:rsid w:val="00AA4772"/>
    <w:rsid w:val="00AB4053"/>
    <w:rsid w:val="00AB6329"/>
    <w:rsid w:val="00AC5648"/>
    <w:rsid w:val="00AC7827"/>
    <w:rsid w:val="00AD486D"/>
    <w:rsid w:val="00AE3528"/>
    <w:rsid w:val="00AE6BE7"/>
    <w:rsid w:val="00AF1DE9"/>
    <w:rsid w:val="00AF725F"/>
    <w:rsid w:val="00B00B05"/>
    <w:rsid w:val="00B010D4"/>
    <w:rsid w:val="00B02DA0"/>
    <w:rsid w:val="00B03151"/>
    <w:rsid w:val="00B100F8"/>
    <w:rsid w:val="00B13B68"/>
    <w:rsid w:val="00B44FE4"/>
    <w:rsid w:val="00B5192C"/>
    <w:rsid w:val="00B5340A"/>
    <w:rsid w:val="00B5736F"/>
    <w:rsid w:val="00B62313"/>
    <w:rsid w:val="00B62FB3"/>
    <w:rsid w:val="00B720DC"/>
    <w:rsid w:val="00B8443C"/>
    <w:rsid w:val="00B856A5"/>
    <w:rsid w:val="00B921EF"/>
    <w:rsid w:val="00BA6664"/>
    <w:rsid w:val="00BA6F7D"/>
    <w:rsid w:val="00BB23AA"/>
    <w:rsid w:val="00BB2E7E"/>
    <w:rsid w:val="00BB6FE1"/>
    <w:rsid w:val="00BC1CE0"/>
    <w:rsid w:val="00BD6B30"/>
    <w:rsid w:val="00BE4799"/>
    <w:rsid w:val="00BF7294"/>
    <w:rsid w:val="00C007DA"/>
    <w:rsid w:val="00C02371"/>
    <w:rsid w:val="00C062C3"/>
    <w:rsid w:val="00C077BD"/>
    <w:rsid w:val="00C35A8F"/>
    <w:rsid w:val="00C42CAC"/>
    <w:rsid w:val="00C444B1"/>
    <w:rsid w:val="00C458ED"/>
    <w:rsid w:val="00C52575"/>
    <w:rsid w:val="00C8064B"/>
    <w:rsid w:val="00C80CA7"/>
    <w:rsid w:val="00C8255E"/>
    <w:rsid w:val="00C833F9"/>
    <w:rsid w:val="00C94C3F"/>
    <w:rsid w:val="00CA6933"/>
    <w:rsid w:val="00CB0A79"/>
    <w:rsid w:val="00CB0EE9"/>
    <w:rsid w:val="00CB68FC"/>
    <w:rsid w:val="00CC6C04"/>
    <w:rsid w:val="00CD2402"/>
    <w:rsid w:val="00CD2F83"/>
    <w:rsid w:val="00CD479E"/>
    <w:rsid w:val="00CD765B"/>
    <w:rsid w:val="00CE2323"/>
    <w:rsid w:val="00CF19D5"/>
    <w:rsid w:val="00CF35AA"/>
    <w:rsid w:val="00CF7FD2"/>
    <w:rsid w:val="00D003E6"/>
    <w:rsid w:val="00D0067C"/>
    <w:rsid w:val="00D118A9"/>
    <w:rsid w:val="00D13425"/>
    <w:rsid w:val="00D27041"/>
    <w:rsid w:val="00D3628B"/>
    <w:rsid w:val="00D36D38"/>
    <w:rsid w:val="00D5396A"/>
    <w:rsid w:val="00D5686D"/>
    <w:rsid w:val="00D64E73"/>
    <w:rsid w:val="00DA4B12"/>
    <w:rsid w:val="00DC1578"/>
    <w:rsid w:val="00DC522B"/>
    <w:rsid w:val="00DE70A4"/>
    <w:rsid w:val="00E105AF"/>
    <w:rsid w:val="00E1330F"/>
    <w:rsid w:val="00E1541C"/>
    <w:rsid w:val="00E17671"/>
    <w:rsid w:val="00E26C66"/>
    <w:rsid w:val="00E26F30"/>
    <w:rsid w:val="00E40395"/>
    <w:rsid w:val="00E47B69"/>
    <w:rsid w:val="00E57D00"/>
    <w:rsid w:val="00E6524C"/>
    <w:rsid w:val="00E7209C"/>
    <w:rsid w:val="00E721A3"/>
    <w:rsid w:val="00E83CF6"/>
    <w:rsid w:val="00EA0355"/>
    <w:rsid w:val="00EA503D"/>
    <w:rsid w:val="00EA7114"/>
    <w:rsid w:val="00EA73CD"/>
    <w:rsid w:val="00EB1D13"/>
    <w:rsid w:val="00EB4AB6"/>
    <w:rsid w:val="00EC6760"/>
    <w:rsid w:val="00EF6618"/>
    <w:rsid w:val="00F00B8C"/>
    <w:rsid w:val="00F020FB"/>
    <w:rsid w:val="00F13001"/>
    <w:rsid w:val="00F14040"/>
    <w:rsid w:val="00F161D0"/>
    <w:rsid w:val="00F17684"/>
    <w:rsid w:val="00F3503B"/>
    <w:rsid w:val="00F35DF8"/>
    <w:rsid w:val="00F363E6"/>
    <w:rsid w:val="00F43B37"/>
    <w:rsid w:val="00F44E97"/>
    <w:rsid w:val="00F461C2"/>
    <w:rsid w:val="00F53518"/>
    <w:rsid w:val="00F53E9A"/>
    <w:rsid w:val="00F5505C"/>
    <w:rsid w:val="00F57DBA"/>
    <w:rsid w:val="00F60190"/>
    <w:rsid w:val="00F70659"/>
    <w:rsid w:val="00F743A7"/>
    <w:rsid w:val="00F84FEC"/>
    <w:rsid w:val="00F96675"/>
    <w:rsid w:val="00FA21B3"/>
    <w:rsid w:val="00FA41B4"/>
    <w:rsid w:val="00FB5F78"/>
    <w:rsid w:val="00FB728E"/>
    <w:rsid w:val="00FC1D57"/>
    <w:rsid w:val="00FC379E"/>
    <w:rsid w:val="00FD0B47"/>
    <w:rsid w:val="00FE0410"/>
    <w:rsid w:val="00FE1A12"/>
    <w:rsid w:val="00FE67EE"/>
    <w:rsid w:val="00FF0C12"/>
    <w:rsid w:val="00FF74AF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58B8E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3E70"/>
    <w:pPr>
      <w:spacing w:line="280" w:lineRule="atLeas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next w:val="Normal"/>
    <w:qFormat/>
    <w:rsid w:val="001F237C"/>
    <w:pPr>
      <w:keepNext/>
      <w:outlineLvl w:val="0"/>
    </w:pPr>
    <w:rPr>
      <w:b/>
      <w:bCs/>
      <w:kern w:val="32"/>
    </w:rPr>
  </w:style>
  <w:style w:type="paragraph" w:styleId="Heading2">
    <w:name w:val="heading 2"/>
    <w:basedOn w:val="Normal"/>
    <w:next w:val="Normal"/>
    <w:qFormat/>
    <w:rsid w:val="001F237C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F237C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40CC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D208E"/>
    <w:pPr>
      <w:tabs>
        <w:tab w:val="center" w:pos="4536"/>
        <w:tab w:val="right" w:pos="9072"/>
      </w:tabs>
      <w:spacing w:line="180" w:lineRule="exact"/>
    </w:pPr>
    <w:rPr>
      <w:sz w:val="15"/>
      <w:szCs w:val="15"/>
    </w:rPr>
  </w:style>
  <w:style w:type="table" w:styleId="TableGrid">
    <w:name w:val="Table Grid"/>
    <w:basedOn w:val="TableNormal"/>
    <w:rsid w:val="00CE2323"/>
    <w:pPr>
      <w:spacing w:line="280" w:lineRule="atLeast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niversittseinheit">
    <w:name w:val="Universitätseinheit"/>
    <w:basedOn w:val="Normal"/>
    <w:rsid w:val="0084116D"/>
    <w:pPr>
      <w:spacing w:line="240" w:lineRule="exact"/>
    </w:pPr>
    <w:rPr>
      <w:b/>
      <w:bCs/>
    </w:rPr>
  </w:style>
  <w:style w:type="paragraph" w:customStyle="1" w:styleId="Absender">
    <w:name w:val="Absender"/>
    <w:basedOn w:val="Normal"/>
    <w:rsid w:val="0084116D"/>
    <w:pPr>
      <w:spacing w:line="180" w:lineRule="exact"/>
    </w:pPr>
    <w:rPr>
      <w:sz w:val="15"/>
      <w:szCs w:val="15"/>
    </w:rPr>
  </w:style>
  <w:style w:type="paragraph" w:customStyle="1" w:styleId="Betreff">
    <w:name w:val="Betreff"/>
    <w:basedOn w:val="Normal"/>
    <w:rsid w:val="003D208E"/>
    <w:rPr>
      <w:b/>
      <w:bCs/>
    </w:rPr>
  </w:style>
  <w:style w:type="paragraph" w:customStyle="1" w:styleId="Adresse">
    <w:name w:val="Adresse"/>
    <w:basedOn w:val="Normal"/>
    <w:rsid w:val="006F3E70"/>
    <w:pPr>
      <w:spacing w:line="220" w:lineRule="atLeast"/>
      <w:ind w:right="1985"/>
    </w:pPr>
    <w:rPr>
      <w:sz w:val="18"/>
      <w:szCs w:val="18"/>
    </w:rPr>
  </w:style>
  <w:style w:type="paragraph" w:customStyle="1" w:styleId="Absenderzeile">
    <w:name w:val="Absenderzeile"/>
    <w:basedOn w:val="Normal"/>
    <w:rsid w:val="00A37BB3"/>
    <w:pPr>
      <w:spacing w:line="180" w:lineRule="exact"/>
    </w:pPr>
    <w:rPr>
      <w:sz w:val="14"/>
      <w:szCs w:val="14"/>
    </w:rPr>
  </w:style>
  <w:style w:type="paragraph" w:customStyle="1" w:styleId="Untereinheit">
    <w:name w:val="Untereinheit"/>
    <w:basedOn w:val="Universittseinheit"/>
    <w:rsid w:val="00C077BD"/>
    <w:rPr>
      <w:b w:val="0"/>
      <w:bCs w:val="0"/>
      <w:lang w:val="de-CH"/>
    </w:rPr>
  </w:style>
  <w:style w:type="paragraph" w:styleId="ListParagraph">
    <w:name w:val="List Paragraph"/>
    <w:basedOn w:val="Normal"/>
    <w:uiPriority w:val="34"/>
    <w:qFormat/>
    <w:rsid w:val="00F020FB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F020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297A87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97A87"/>
    <w:rPr>
      <w:rFonts w:ascii="Lucida Grande" w:hAnsi="Lucida Grande" w:cs="Arial"/>
      <w:sz w:val="18"/>
      <w:szCs w:val="18"/>
      <w:lang w:val="en-US" w:eastAsia="zh-TW"/>
    </w:rPr>
  </w:style>
  <w:style w:type="character" w:styleId="CommentReference">
    <w:name w:val="annotation reference"/>
    <w:basedOn w:val="DefaultParagraphFont"/>
    <w:rsid w:val="003C3171"/>
    <w:rPr>
      <w:sz w:val="18"/>
      <w:szCs w:val="18"/>
    </w:rPr>
  </w:style>
  <w:style w:type="paragraph" w:styleId="CommentText">
    <w:name w:val="annotation text"/>
    <w:basedOn w:val="Normal"/>
    <w:link w:val="CommentTextChar"/>
    <w:rsid w:val="003C317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C3171"/>
    <w:rPr>
      <w:rFonts w:ascii="Arial" w:hAnsi="Arial" w:cs="Arial"/>
      <w:sz w:val="24"/>
      <w:szCs w:val="24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rsid w:val="003C31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3C3171"/>
    <w:rPr>
      <w:rFonts w:ascii="Arial" w:hAnsi="Arial" w:cs="Arial"/>
      <w:b/>
      <w:bCs/>
      <w:sz w:val="24"/>
      <w:szCs w:val="24"/>
      <w:lang w:val="en-US" w:eastAsia="zh-TW"/>
    </w:rPr>
  </w:style>
  <w:style w:type="character" w:styleId="FollowedHyperlink">
    <w:name w:val="FollowedHyperlink"/>
    <w:basedOn w:val="DefaultParagraphFont"/>
    <w:rsid w:val="00977419"/>
    <w:rPr>
      <w:color w:val="800080" w:themeColor="followedHyperlink"/>
      <w:u w:val="single"/>
    </w:rPr>
  </w:style>
  <w:style w:type="paragraph" w:styleId="NormalWeb">
    <w:name w:val="Normal (Web)"/>
    <w:basedOn w:val="Normal"/>
    <w:rsid w:val="00A9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3E70"/>
    <w:pPr>
      <w:spacing w:line="280" w:lineRule="atLeas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next w:val="Normal"/>
    <w:qFormat/>
    <w:rsid w:val="001F237C"/>
    <w:pPr>
      <w:keepNext/>
      <w:outlineLvl w:val="0"/>
    </w:pPr>
    <w:rPr>
      <w:b/>
      <w:bCs/>
      <w:kern w:val="32"/>
    </w:rPr>
  </w:style>
  <w:style w:type="paragraph" w:styleId="Heading2">
    <w:name w:val="heading 2"/>
    <w:basedOn w:val="Normal"/>
    <w:next w:val="Normal"/>
    <w:qFormat/>
    <w:rsid w:val="001F237C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F237C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40CC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D208E"/>
    <w:pPr>
      <w:tabs>
        <w:tab w:val="center" w:pos="4536"/>
        <w:tab w:val="right" w:pos="9072"/>
      </w:tabs>
      <w:spacing w:line="180" w:lineRule="exact"/>
    </w:pPr>
    <w:rPr>
      <w:sz w:val="15"/>
      <w:szCs w:val="15"/>
    </w:rPr>
  </w:style>
  <w:style w:type="table" w:styleId="TableGrid">
    <w:name w:val="Table Grid"/>
    <w:basedOn w:val="TableNormal"/>
    <w:rsid w:val="00CE2323"/>
    <w:pPr>
      <w:spacing w:line="280" w:lineRule="atLeast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niversittseinheit">
    <w:name w:val="Universitätseinheit"/>
    <w:basedOn w:val="Normal"/>
    <w:rsid w:val="0084116D"/>
    <w:pPr>
      <w:spacing w:line="240" w:lineRule="exact"/>
    </w:pPr>
    <w:rPr>
      <w:b/>
      <w:bCs/>
    </w:rPr>
  </w:style>
  <w:style w:type="paragraph" w:customStyle="1" w:styleId="Absender">
    <w:name w:val="Absender"/>
    <w:basedOn w:val="Normal"/>
    <w:rsid w:val="0084116D"/>
    <w:pPr>
      <w:spacing w:line="180" w:lineRule="exact"/>
    </w:pPr>
    <w:rPr>
      <w:sz w:val="15"/>
      <w:szCs w:val="15"/>
    </w:rPr>
  </w:style>
  <w:style w:type="paragraph" w:customStyle="1" w:styleId="Betreff">
    <w:name w:val="Betreff"/>
    <w:basedOn w:val="Normal"/>
    <w:rsid w:val="003D208E"/>
    <w:rPr>
      <w:b/>
      <w:bCs/>
    </w:rPr>
  </w:style>
  <w:style w:type="paragraph" w:customStyle="1" w:styleId="Adresse">
    <w:name w:val="Adresse"/>
    <w:basedOn w:val="Normal"/>
    <w:rsid w:val="006F3E70"/>
    <w:pPr>
      <w:spacing w:line="220" w:lineRule="atLeast"/>
      <w:ind w:right="1985"/>
    </w:pPr>
    <w:rPr>
      <w:sz w:val="18"/>
      <w:szCs w:val="18"/>
    </w:rPr>
  </w:style>
  <w:style w:type="paragraph" w:customStyle="1" w:styleId="Absenderzeile">
    <w:name w:val="Absenderzeile"/>
    <w:basedOn w:val="Normal"/>
    <w:rsid w:val="00A37BB3"/>
    <w:pPr>
      <w:spacing w:line="180" w:lineRule="exact"/>
    </w:pPr>
    <w:rPr>
      <w:sz w:val="14"/>
      <w:szCs w:val="14"/>
    </w:rPr>
  </w:style>
  <w:style w:type="paragraph" w:customStyle="1" w:styleId="Untereinheit">
    <w:name w:val="Untereinheit"/>
    <w:basedOn w:val="Universittseinheit"/>
    <w:rsid w:val="00C077BD"/>
    <w:rPr>
      <w:b w:val="0"/>
      <w:bCs w:val="0"/>
      <w:lang w:val="de-CH"/>
    </w:rPr>
  </w:style>
  <w:style w:type="paragraph" w:styleId="ListParagraph">
    <w:name w:val="List Paragraph"/>
    <w:basedOn w:val="Normal"/>
    <w:uiPriority w:val="34"/>
    <w:qFormat/>
    <w:rsid w:val="00F020FB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F020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297A87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97A87"/>
    <w:rPr>
      <w:rFonts w:ascii="Lucida Grande" w:hAnsi="Lucida Grande" w:cs="Arial"/>
      <w:sz w:val="18"/>
      <w:szCs w:val="18"/>
      <w:lang w:val="en-US" w:eastAsia="zh-TW"/>
    </w:rPr>
  </w:style>
  <w:style w:type="character" w:styleId="CommentReference">
    <w:name w:val="annotation reference"/>
    <w:basedOn w:val="DefaultParagraphFont"/>
    <w:rsid w:val="003C3171"/>
    <w:rPr>
      <w:sz w:val="18"/>
      <w:szCs w:val="18"/>
    </w:rPr>
  </w:style>
  <w:style w:type="paragraph" w:styleId="CommentText">
    <w:name w:val="annotation text"/>
    <w:basedOn w:val="Normal"/>
    <w:link w:val="CommentTextChar"/>
    <w:rsid w:val="003C317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C3171"/>
    <w:rPr>
      <w:rFonts w:ascii="Arial" w:hAnsi="Arial" w:cs="Arial"/>
      <w:sz w:val="24"/>
      <w:szCs w:val="24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rsid w:val="003C31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3C3171"/>
    <w:rPr>
      <w:rFonts w:ascii="Arial" w:hAnsi="Arial" w:cs="Arial"/>
      <w:b/>
      <w:bCs/>
      <w:sz w:val="24"/>
      <w:szCs w:val="24"/>
      <w:lang w:val="en-US" w:eastAsia="zh-TW"/>
    </w:rPr>
  </w:style>
  <w:style w:type="character" w:styleId="FollowedHyperlink">
    <w:name w:val="FollowedHyperlink"/>
    <w:basedOn w:val="DefaultParagraphFont"/>
    <w:rsid w:val="00977419"/>
    <w:rPr>
      <w:color w:val="800080" w:themeColor="followedHyperlink"/>
      <w:u w:val="single"/>
    </w:rPr>
  </w:style>
  <w:style w:type="paragraph" w:styleId="NormalWeb">
    <w:name w:val="Normal (Web)"/>
    <w:basedOn w:val="Normal"/>
    <w:rsid w:val="00A9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kolb@uleth.ca" TargetMode="External"/><Relationship Id="rId9" Type="http://schemas.openxmlformats.org/officeDocument/2006/relationships/hyperlink" Target="mailto:lars.olson@ki.se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Schwab%20Martin\Korrespondenz\Vorlagen\Englisch\uzh_brief_mit_absender_e_hifo_m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\Schwab Martin\Korrespondenz\Vorlagen\Englisch\uzh_brief_mit_absender_e_hifo_ms.dotx</Template>
  <TotalTime>31</TotalTime>
  <Pages>2</Pages>
  <Words>270</Words>
  <Characters>1543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</vt:lpstr>
    </vt:vector>
  </TitlesOfParts>
  <Company>University of Zurich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dc:creator>Minou Nadjafpour</dc:creator>
  <dc:description>Vorlage uzh_brief_mit_absender_e MSO2003 v1 6.5.2010</dc:description>
  <cp:lastModifiedBy>Ajmal Zemmar</cp:lastModifiedBy>
  <cp:revision>24</cp:revision>
  <cp:lastPrinted>2013-08-30T23:49:00Z</cp:lastPrinted>
  <dcterms:created xsi:type="dcterms:W3CDTF">2013-09-05T19:24:00Z</dcterms:created>
  <dcterms:modified xsi:type="dcterms:W3CDTF">2014-12-03T22:35:00Z</dcterms:modified>
</cp:coreProperties>
</file>